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AB9F" w14:textId="5D2D52A1" w:rsidR="00E511EE" w:rsidRPr="00F04DBE" w:rsidRDefault="007C0DEC" w:rsidP="007C0DEC">
      <w:pPr>
        <w:bidi/>
        <w:spacing w:before="100" w:after="100" w:line="240" w:lineRule="auto"/>
        <w:jc w:val="both"/>
        <w:rPr>
          <w:rFonts w:ascii="Sakkal Majalla" w:hAnsi="Sakkal Majalla" w:cs="Sakkal Majalla"/>
          <w:sz w:val="32"/>
          <w:szCs w:val="32"/>
          <w:rtl/>
        </w:rPr>
      </w:pPr>
      <w:r w:rsidRPr="00F04DBE">
        <w:rPr>
          <w:rFonts w:ascii="Tahoma" w:hAnsi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140859" wp14:editId="28866081">
                <wp:simplePos x="0" y="0"/>
                <wp:positionH relativeFrom="margin">
                  <wp:posOffset>1365885</wp:posOffset>
                </wp:positionH>
                <wp:positionV relativeFrom="paragraph">
                  <wp:posOffset>0</wp:posOffset>
                </wp:positionV>
                <wp:extent cx="5564242" cy="396240"/>
                <wp:effectExtent l="0" t="0" r="0" b="381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4242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0DF78" w14:textId="34E3D4A0" w:rsidR="0022236B" w:rsidRPr="00E511EE" w:rsidRDefault="0022236B" w:rsidP="00E511EE">
                            <w:pPr>
                              <w:pStyle w:val="afff5"/>
                              <w:bidi/>
                              <w:spacing w:after="0" w:line="240" w:lineRule="auto"/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lang w:val="en-GB" w:eastAsia="en-GB"/>
                              </w:rPr>
                            </w:pPr>
                            <w:r w:rsidRPr="00E511E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6C5F"/>
                                <w:kern w:val="24"/>
                                <w:sz w:val="32"/>
                                <w:szCs w:val="32"/>
                                <w:rtl/>
                                <w:lang w:val="en-GB" w:eastAsia="en-GB"/>
                              </w:rPr>
                              <w:t>إعادة توزيع الوحدات الدراسية في المناهج الدراسية وفق نظام الثلاثة فصول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40859"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107.55pt;margin-top:0;width:438.1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" fillcolor="white [3201]" stroked="f" strokeweight=".5pt">
                <v:textbox>
                  <w:txbxContent>
                    <w:p w14:paraId="2370DF78" w14:textId="34E3D4A0" w:rsidR="0022236B" w:rsidRPr="00E511EE" w:rsidRDefault="0022236B" w:rsidP="00E511EE">
                      <w:pPr>
                        <w:pStyle w:val="afff5"/>
                        <w:bidi/>
                        <w:spacing w:after="0" w:line="240" w:lineRule="auto"/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lang w:val="en-GB" w:eastAsia="en-GB"/>
                        </w:rPr>
                      </w:pPr>
                      <w:r w:rsidRPr="00E511EE">
                        <w:rPr>
                          <w:rFonts w:ascii="Calibri" w:eastAsia="Calibri" w:hAnsi="Calibri" w:cs="Calibri"/>
                          <w:b/>
                          <w:bCs/>
                          <w:color w:val="006C5F"/>
                          <w:kern w:val="24"/>
                          <w:sz w:val="32"/>
                          <w:szCs w:val="32"/>
                          <w:rtl/>
                          <w:lang w:val="en-GB" w:eastAsia="en-GB"/>
                        </w:rPr>
                        <w:t>إعادة توزيع الوحدات الدراسية في المناهج الدراسية وفق نظام الثلاثة فصول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1749" w:rsidRPr="00F04DBE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8BC1A57" wp14:editId="234B554C">
            <wp:simplePos x="0" y="0"/>
            <wp:positionH relativeFrom="margin">
              <wp:posOffset>5622851</wp:posOffset>
            </wp:positionH>
            <wp:positionV relativeFrom="margin">
              <wp:posOffset>-608330</wp:posOffset>
            </wp:positionV>
            <wp:extent cx="825500" cy="533352"/>
            <wp:effectExtent l="0" t="0" r="0" b="635"/>
            <wp:wrapNone/>
            <wp:docPr id="9" name="صورة 9" descr="شعار-وزارة-التعليم-ال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8" descr="شعار-وزارة-التعليم-الجديد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53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bidiVisual/>
        <w:tblW w:w="14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4"/>
        <w:gridCol w:w="1810"/>
        <w:gridCol w:w="1710"/>
        <w:gridCol w:w="885"/>
        <w:gridCol w:w="1843"/>
        <w:gridCol w:w="1913"/>
        <w:gridCol w:w="780"/>
        <w:gridCol w:w="1718"/>
        <w:gridCol w:w="2311"/>
        <w:gridCol w:w="780"/>
      </w:tblGrid>
      <w:tr w:rsidR="00E511EE" w:rsidRPr="00F04DBE" w14:paraId="57E7F1EE" w14:textId="77777777" w:rsidTr="00E511EE">
        <w:trPr>
          <w:jc w:val="center"/>
        </w:trPr>
        <w:tc>
          <w:tcPr>
            <w:tcW w:w="1435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79E12" w14:textId="12868D19" w:rsidR="00E511EE" w:rsidRPr="00F04DBE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المرحلة </w:t>
            </w:r>
            <w:proofErr w:type="gramStart"/>
            <w:r w:rsidR="008E352E" w:rsidRPr="00F04DBE">
              <w:rPr>
                <w:rFonts w:ascii="Sakkal Majalla" w:eastAsia="STCaiyun" w:hAnsi="Sakkal Majalla" w:cs="Sakkal Majalla" w:hint="cs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الدراسية:  </w:t>
            </w:r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</w:t>
            </w:r>
            <w:proofErr w:type="gramEnd"/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         </w:t>
            </w:r>
            <w:r w:rsidR="00737316"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المتوسطة </w:t>
            </w:r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 xml:space="preserve">                                                                                   (</w:t>
            </w:r>
            <w:r w:rsidRPr="00F04DBE">
              <w:rPr>
                <w:rFonts w:ascii="Sakkal Majalla" w:eastAsia="STCaiyun" w:hAnsi="Sakkal Majalla" w:cs="Sakkal Majalla"/>
                <w:b/>
                <w:bCs/>
                <w:color w:val="FF0000"/>
                <w:kern w:val="24"/>
                <w:sz w:val="28"/>
                <w:szCs w:val="28"/>
                <w:u w:val="single"/>
                <w:rtl/>
              </w:rPr>
              <w:t>تعليم عام/</w:t>
            </w:r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>تحفيظ قرآن/تربية خاصة/تعليم مستمر)</w:t>
            </w:r>
          </w:p>
        </w:tc>
      </w:tr>
      <w:tr w:rsidR="00E511EE" w:rsidRPr="00F04DBE" w14:paraId="3FAADADD" w14:textId="77777777" w:rsidTr="00C44083">
        <w:trPr>
          <w:jc w:val="center"/>
        </w:trPr>
        <w:tc>
          <w:tcPr>
            <w:tcW w:w="5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391CB0" w14:textId="5E2C87B5" w:rsidR="00E511EE" w:rsidRPr="00F04DBE" w:rsidRDefault="00737316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>الصف: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الأول متوسط </w:t>
            </w:r>
          </w:p>
        </w:tc>
        <w:tc>
          <w:tcPr>
            <w:tcW w:w="93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0E74FD" w14:textId="4EB117FB" w:rsidR="00E511EE" w:rsidRPr="00F04DBE" w:rsidRDefault="00E511EE" w:rsidP="00E511E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STCaiyun" w:hAnsi="Sakkal Majalla" w:cs="Sakkal Majalla"/>
                <w:b/>
                <w:bCs/>
                <w:color w:val="006C5F"/>
                <w:kern w:val="24"/>
                <w:sz w:val="28"/>
                <w:szCs w:val="28"/>
                <w:rtl/>
              </w:rPr>
              <w:t>المادة: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 </w:t>
            </w:r>
            <w:r w:rsidR="00737316"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رياضيات </w:t>
            </w:r>
          </w:p>
        </w:tc>
      </w:tr>
      <w:tr w:rsidR="00AE6599" w:rsidRPr="00F04DBE" w14:paraId="70908DD8" w14:textId="77777777" w:rsidTr="00C44083">
        <w:trPr>
          <w:jc w:val="center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9B18AB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4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E1D6F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الأول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BDF79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الثاني</w:t>
            </w:r>
          </w:p>
        </w:tc>
        <w:tc>
          <w:tcPr>
            <w:tcW w:w="48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90EFB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C87DE9" w:rsidRPr="00F04DBE" w14:paraId="2A19114B" w14:textId="77777777" w:rsidTr="00C44083">
        <w:trPr>
          <w:jc w:val="center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  <w:hideMark/>
          </w:tcPr>
          <w:p w14:paraId="749E8F6D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F14176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68FEE5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1A07656C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CA9CA1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E78F65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71751DC2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39649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A93D44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ED5DF" w:themeFill="text2" w:themeFillTint="33"/>
            <w:vAlign w:val="center"/>
          </w:tcPr>
          <w:p w14:paraId="28A0563C" w14:textId="77777777" w:rsidR="00E511EE" w:rsidRPr="00F04DBE" w:rsidRDefault="00E511EE" w:rsidP="00E511E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عدد الحصص</w:t>
            </w:r>
          </w:p>
        </w:tc>
      </w:tr>
      <w:tr w:rsidR="00C87DE9" w:rsidRPr="00F04DBE" w14:paraId="4E93B0A9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92764" w14:textId="77777777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00D473" w14:textId="69D931B5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="007C0DEC"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(1):</w:t>
            </w:r>
          </w:p>
          <w:p w14:paraId="4028E332" w14:textId="5A4BBF90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A0D405" w14:textId="39D9A8FF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 xml:space="preserve">التهيئة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F2C25E" w14:textId="6F2DEE8B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78868" w14:textId="453B9569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="00622D6B"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(1)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: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D8EC13" w14:textId="107C1DEF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eastAsia="en-GB"/>
              </w:rPr>
              <w:t xml:space="preserve">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E57D20" w14:textId="3429FB59" w:rsidR="00455F99" w:rsidRPr="00F04DBE" w:rsidRDefault="00455F99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3309D8" w14:textId="39CF7271" w:rsidR="00180E92" w:rsidRPr="00F04DBE" w:rsidRDefault="00AE6599" w:rsidP="00455F9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(</w:t>
            </w:r>
            <w:r w:rsidR="00180E92"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1):</w:t>
            </w:r>
          </w:p>
          <w:p w14:paraId="52FE27DD" w14:textId="1CFEDA04" w:rsidR="00455F99" w:rsidRPr="00F04DBE" w:rsidRDefault="00303B3C" w:rsidP="008C6F3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الاحتمال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4C310F" w14:textId="29D795D6" w:rsidR="00455F99" w:rsidRPr="00F04DBE" w:rsidRDefault="00303B3C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02FC3E" w14:textId="00BB3B1E" w:rsidR="00455F99" w:rsidRPr="00F04DBE" w:rsidRDefault="00303B3C" w:rsidP="00455F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</w:tr>
      <w:tr w:rsidR="00C87DE9" w:rsidRPr="00F04DBE" w14:paraId="6CD4181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D30F1" w14:textId="4FFB5A52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B5675" w14:textId="49F8FB7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0963B" w14:textId="687585E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الخطوات الأربع لحل المسألة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80131A" w14:textId="3E5CAD0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6992BB" w14:textId="7C2B2342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2ED1F3" w14:textId="25E32FB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النسبة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390BBB" w14:textId="05AF12A5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83BE1A" w14:textId="090263E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0EA5F" w14:textId="203BA9C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1-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الحوادث والاحتمالات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CC332E" w14:textId="7F46818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1CE646A4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8149AD" w14:textId="51370C3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F46218" w14:textId="4928D05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3EA18" w14:textId="6D9062A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القوى والأسس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18571D" w14:textId="1CD636F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2B672" w14:textId="1DF4A23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E151F" w14:textId="7A0F625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المعدَّل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C6D1AB4" w14:textId="286B065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A6606F" w14:textId="3BBF724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CE2B50" w14:textId="2D66377B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2-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عد النواتج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605D40" w14:textId="120340C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352FEF4F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1F18BF" w14:textId="47DC801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504A5" w14:textId="3DCDB52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8FFCB0" w14:textId="1E42DD5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ترتيب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العمليات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DDE878" w14:textId="7BCB0BC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2C193D" w14:textId="4D00394D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D1043E" w14:textId="4C86CCC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القياس: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w w:val="94"/>
                <w:sz w:val="28"/>
                <w:szCs w:val="28"/>
                <w:rtl/>
                <w:lang w:bidi="ar-YE"/>
              </w:rPr>
              <w:t xml:space="preserve">التحويل بين الوحدات الإنجليزية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9C7225" w14:textId="2CDE9BC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D3FB69" w14:textId="3A8FF412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60E2A7" w14:textId="3217353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3-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مبدأ العدّ الأساسي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E41614" w14:textId="21D899B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7A9925A5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681531" w14:textId="712B7BC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01BFAF" w14:textId="17AB9CAB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36FF8" w14:textId="123024F5" w:rsidR="00AE6599" w:rsidRPr="00F04DBE" w:rsidRDefault="00AE6599" w:rsidP="00AE659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4-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استراتيجية حل المسألة   التخمين والتحقق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8B5D4D" w14:textId="24815A2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873580" w14:textId="1CA31B9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C6A3D" w14:textId="6B0F91DB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4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القياس: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w w:val="94"/>
                <w:sz w:val="28"/>
                <w:szCs w:val="28"/>
                <w:rtl/>
                <w:lang w:bidi="ar-YE"/>
              </w:rPr>
              <w:t xml:space="preserve">التحويل بين الوحدات المترية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2447A8" w14:textId="714AEA7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DB2ED" w14:textId="3F932E0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الاحتمال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26161A" w14:textId="1F9DAEC5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A9B6B" w14:textId="0D8DB44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2D2001A9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3A35BF" w14:textId="2C375CD4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2CDAF8" w14:textId="2DA61D7F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D93C3A" w14:textId="5DFFD12C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5-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الجبر: المتغيرات والعبارات الجبرية.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858A1" w14:textId="0A6462F0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D1757" w14:textId="2FBEE919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955261" w14:textId="46F1C2F7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w w:val="94"/>
                <w:sz w:val="28"/>
                <w:szCs w:val="28"/>
                <w:rtl/>
                <w:lang w:bidi="ar-YE"/>
              </w:rPr>
              <w:t xml:space="preserve">اختبار منتصف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الفصل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860AB0" w14:textId="6211F9E6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54C54D" w14:textId="3DC13654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21D9C3" w14:textId="0C5AAEEC" w:rsidR="00622D6B" w:rsidRPr="00F04DBE" w:rsidRDefault="00AE6599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BEFEC" w14:textId="4AA4BDE8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9</w:t>
            </w:r>
          </w:p>
        </w:tc>
      </w:tr>
      <w:tr w:rsidR="00C87DE9" w:rsidRPr="00F04DBE" w14:paraId="1E61863C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1BD43E" w14:textId="62F0F007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AA47E8" w14:textId="58C64EA7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57303" w14:textId="5DE301FF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</w:rPr>
              <w:t xml:space="preserve">اختبار منتصف الفصل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6A0ADE" w14:textId="1B79BA0F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2F92C8" w14:textId="4A013F92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1EDBF9" w14:textId="2B6A877F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="00C617D3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الجبر: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w w:val="94"/>
                <w:sz w:val="28"/>
                <w:szCs w:val="28"/>
                <w:rtl/>
                <w:lang w:bidi="ar-YE"/>
              </w:rPr>
              <w:t xml:space="preserve">حل </w:t>
            </w:r>
            <w:proofErr w:type="spellStart"/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w w:val="94"/>
                <w:sz w:val="28"/>
                <w:szCs w:val="28"/>
                <w:rtl/>
                <w:lang w:bidi="ar-YE"/>
              </w:rPr>
              <w:t>التناسبات</w:t>
            </w:r>
            <w:proofErr w:type="spellEnd"/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w w:val="94"/>
                <w:sz w:val="28"/>
                <w:szCs w:val="28"/>
                <w:rtl/>
                <w:lang w:bidi="ar-YE"/>
              </w:rPr>
              <w:t xml:space="preserve">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E9A6B8" w14:textId="66ACD394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38455B" w14:textId="4F976E5D" w:rsidR="00AE6599" w:rsidRPr="00F04DBE" w:rsidRDefault="00AE6599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(</w:t>
            </w: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2):</w:t>
            </w:r>
          </w:p>
          <w:p w14:paraId="28AD8A5B" w14:textId="773BABBC" w:rsidR="00622D6B" w:rsidRPr="00F04DBE" w:rsidRDefault="00622D6B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A190AA" w14:textId="71B18DEE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3787CC" w14:textId="201987A2" w:rsidR="00622D6B" w:rsidRPr="00F04DBE" w:rsidRDefault="00622D6B" w:rsidP="00622D6B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</w:tr>
      <w:tr w:rsidR="00C87DE9" w:rsidRPr="00F04DBE" w14:paraId="3FE8FA3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8169F0" w14:textId="5035338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C9E5FD" w14:textId="4AC43B6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8917E4" w14:textId="654D6BF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6-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الجبر: المعادلات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665EC5" w14:textId="5E1BED85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4E7659" w14:textId="2CF0959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1EF272" w14:textId="308180A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6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استراتيجية: حل 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المسألة الرسم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47EF81" w14:textId="10F5CC0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BC1DDF" w14:textId="179DC10D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D2F782" w14:textId="4F8A209D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العلاقات بين الزوايا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6E2E0A" w14:textId="46BE6DA5" w:rsidR="00AE6599" w:rsidRPr="00F04DBE" w:rsidRDefault="00FE48FD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63C76189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C204E3" w14:textId="2406ACF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426AA9" w14:textId="6526C27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0281FA" w14:textId="109FA92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7-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الجبر: الخصائص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413097" w14:textId="2929E65A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F1B006" w14:textId="24A680C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FAC599" w14:textId="07FC5FCA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7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مقياس الرسم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7B6AA2" w14:textId="40A19372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B6797A" w14:textId="1A03CBAB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5F391B" w14:textId="4259E4A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الزوايا المتتامّة والمتكاملة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1E76FC" w14:textId="4861625A" w:rsidR="00AE6599" w:rsidRPr="00F04DBE" w:rsidRDefault="00C34072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6E7F2EAD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438D0D" w14:textId="6E6F1A6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870377" w14:textId="1B0035D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9CBA9B" w14:textId="6764D1E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8-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الجبر: المعادلات والدوال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AFA600" w14:textId="331F5C0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8011BD" w14:textId="22A6B5A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53AEE" w14:textId="17F1B1CD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8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الكسور والنسب المئوية 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2289F0" w14:textId="11A240E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128EFC" w14:textId="1EA91E9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04285F" w14:textId="54CB336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إحصاء: التمثيل بالقطاعات الدائرية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8DA1A5" w14:textId="4F85025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C87DE9" w:rsidRPr="00F04DBE" w14:paraId="194CD813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1875C6" w14:textId="36F1505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6AFB15" w14:textId="721E395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F196B" w14:textId="64ECA96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 xml:space="preserve">اختبار الفصل + الاختبار التراكمي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EEC79B" w14:textId="43A4F14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6C65D0" w14:textId="7094527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النسبة والتناسب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8ADAF8" w14:textId="2E58580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bidi="ar-YE"/>
              </w:rPr>
              <w:t xml:space="preserve">اختبار الفصل   +الاختبار التراكمي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FF200E" w14:textId="18A09225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7D8942" w14:textId="5907348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079074" w14:textId="1EE382A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4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المثلثات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E3D860F" w14:textId="3CB86E0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C87DE9" w:rsidRPr="00F04DBE" w14:paraId="404203E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1EF45A" w14:textId="4205048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90F97C" w14:textId="463BFE3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kern w:val="24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BFED41" w14:textId="2472562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FD9CF8" w14:textId="2B5D09C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7BC56F" w14:textId="2EF8F11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523088" w14:textId="2E3EBFD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51C98F6" w14:textId="40E0100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25011D" w14:textId="04784A8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8972A" w14:textId="14A6944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>اختبار منتصف الفصل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BC1A18" w14:textId="5EE053FA" w:rsidR="00AE6599" w:rsidRPr="00F04DBE" w:rsidRDefault="008538E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</w:tr>
      <w:tr w:rsidR="00C87DE9" w:rsidRPr="00F04DBE" w14:paraId="1C081BAF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9C9FB1" w14:textId="6C08277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A74AA0" w14:textId="185C4C5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(2)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: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6C9BF" w14:textId="3A5E2815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eastAsia="en-GB"/>
              </w:rPr>
              <w:t>التهيئة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eastAsia="en-GB"/>
              </w:rPr>
              <w:t xml:space="preserve">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D67456" w14:textId="6749CD7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823F98" w14:textId="437AF95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(</w:t>
            </w: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2):</w:t>
            </w:r>
          </w:p>
          <w:p w14:paraId="7439D9CF" w14:textId="6B7E474D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lastRenderedPageBreak/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65E0D8" w14:textId="2084A522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bidi="ar-YE"/>
              </w:rPr>
              <w:lastRenderedPageBreak/>
              <w:t>التهيئة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16FA80A" w14:textId="153E8B5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E8537" w14:textId="351C7F0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9952F0" w14:textId="42AC0BD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استراتيجية: حل المسألة التبرير المنطق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0FB7B9" w14:textId="00F11F3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C87DE9" w:rsidRPr="00F04DBE" w14:paraId="450B153E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96088F" w14:textId="6F3C061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D31F3B" w14:textId="4173331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61E6A2" w14:textId="6397BE3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1-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الأعداد الصحيحة والقيمة المطلقة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D9CAA3" w14:textId="6107AD4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3FBDBB" w14:textId="4A7AAE0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3723AC" w14:textId="77777777" w:rsidR="00AE6599" w:rsidRPr="00F04DBE" w:rsidRDefault="00AE6599" w:rsidP="00AE6599">
            <w:pPr>
              <w:tabs>
                <w:tab w:val="left" w:pos="283"/>
                <w:tab w:val="right" w:leader="dot" w:pos="3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استكشاف النسبة المئوية من عدد</w:t>
            </w:r>
          </w:p>
          <w:p w14:paraId="17603994" w14:textId="2835772D" w:rsidR="00AE6599" w:rsidRPr="00F04DBE" w:rsidRDefault="00AE6599" w:rsidP="00AE6599">
            <w:pPr>
              <w:tabs>
                <w:tab w:val="left" w:pos="283"/>
                <w:tab w:val="right" w:leader="dot" w:pos="538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النسبة المئوية من عدد</w:t>
            </w:r>
          </w:p>
          <w:p w14:paraId="1F5EAC11" w14:textId="7777777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 w:bidi="ar-YE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FBC8B1" w14:textId="47CAAB5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4EF0D7" w14:textId="214102C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C0B57" w14:textId="7777777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استكشاف الأشكال الرباعية</w:t>
            </w:r>
          </w:p>
          <w:p w14:paraId="627A26F8" w14:textId="0C19ADB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6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الأشكال الرباعية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35E126" w14:textId="64CFC2E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4</w:t>
            </w:r>
          </w:p>
        </w:tc>
      </w:tr>
      <w:tr w:rsidR="00C87DE9" w:rsidRPr="00F04DBE" w14:paraId="403960C8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20AA77" w14:textId="7048C70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3889A6" w14:textId="7B7BA962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0566DD" w14:textId="76015A4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مقارنة الأعداد الصحيحة وترتيبها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482A03" w14:textId="44E2808C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80B8E4" w14:textId="5F7424F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41C9C9" w14:textId="20D756E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تقدير النسبة المئوية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E6FE61" w14:textId="451D033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B9D1B1" w14:textId="5613AB8F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AE2FEA" w14:textId="30DDDE9E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7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الأشكال المتشابهة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571222F" w14:textId="2C2DBF8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C87DE9" w:rsidRPr="00F04DBE" w14:paraId="01DF0C7D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0F7295" w14:textId="0F7801A9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AB6577" w14:textId="521DFF0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06DEE" w14:textId="44E6073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المستوى الإحداثي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86637BF" w14:textId="20591AD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7596FF" w14:textId="05BA84A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2E6AD0" w14:textId="6E7A1EBD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استراتيجية حل </w:t>
            </w:r>
            <w:r w:rsidR="003C05A8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المسألة تحديد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معقولية الإجابة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C46D8D" w14:textId="051185E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AB98B6" w14:textId="4BA97A0B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C30E37" w14:textId="6EC34F2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8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التبليط والمضلعات </w:t>
            </w:r>
          </w:p>
          <w:p w14:paraId="210E3378" w14:textId="11A3DF8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توسع التبليط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D942A9" w14:textId="14053B7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C87DE9" w:rsidRPr="00F04DBE" w14:paraId="18B75E9E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5520B1" w14:textId="1AE94766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17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D3FDBF" w14:textId="63CC7A2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0C644" w14:textId="77777777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استكشاف: جمع الأعداد الصحيحة</w:t>
            </w:r>
          </w:p>
          <w:p w14:paraId="53BA3AE3" w14:textId="1EA3E495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4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جمع الأعداد الصحيحة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7200A4" w14:textId="1566D6A3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F55D0" w14:textId="5F7EBBC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DBFC47" w14:textId="60037EE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118F79" w:themeColor="accent4" w:themeShade="BF"/>
                <w:w w:val="94"/>
                <w:sz w:val="28"/>
                <w:szCs w:val="28"/>
                <w:rtl/>
                <w:lang w:bidi="ar-YE"/>
              </w:rPr>
              <w:t xml:space="preserve">اختبار منتصف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bidi="ar-YE"/>
              </w:rPr>
              <w:t xml:space="preserve">الفصل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6A2967" w14:textId="0C4A29B0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C326C4" w14:textId="3FBBE3D1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الهندسة: المضلعات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B2F896" w14:textId="3F55B5C8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F73BA1" w14:textId="6BAB2484" w:rsidR="00AE6599" w:rsidRPr="00F04DBE" w:rsidRDefault="00AE6599" w:rsidP="00AE65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36E8D9AC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9A49F9" w14:textId="73C82A37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18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14A376" w14:textId="7F0F689D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CF9CB7" w14:textId="1DF43BD0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</w:rPr>
              <w:t xml:space="preserve">اختبار منتصف الفصل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BBF0D2" w14:textId="3467255D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2880D" w14:textId="1BF5957C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FA1371" w14:textId="2FBCA919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4</w:t>
            </w:r>
            <w:r w:rsidR="00F469EA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="004A37A0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لتناسب المئوي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C8C325" w14:textId="142DFEB6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F34E43" w14:textId="377CBDB3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0E48CA" w14:textId="21A919AB" w:rsidR="00196994" w:rsidRPr="00F04DBE" w:rsidRDefault="00AE6599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0B4F29" w14:textId="4238CE36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</w:t>
            </w:r>
            <w:r w:rsidR="00C34072"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7</w:t>
            </w:r>
          </w:p>
        </w:tc>
      </w:tr>
      <w:tr w:rsidR="00C87DE9" w:rsidRPr="00F04DBE" w14:paraId="3D538B75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0ABF4" w14:textId="1DA919A5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19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017313" w14:textId="0D2D5C81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A5EE01" w14:textId="576D8639" w:rsidR="00196994" w:rsidRPr="00F04DBE" w:rsidRDefault="00196994" w:rsidP="00D15F68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استكشاف: طرح الأعداد الصحيحة  </w:t>
            </w:r>
          </w:p>
          <w:p w14:paraId="11A88C07" w14:textId="7A27CD71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طرح الأعداد الصحيحة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pacing w:val="20"/>
                <w:sz w:val="28"/>
                <w:szCs w:val="28"/>
                <w:rtl/>
                <w:lang w:bidi="ar-YE"/>
              </w:rPr>
              <w:t xml:space="preserve">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10A025" w14:textId="74111EE6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DC5660" w14:textId="297BF431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A7DCA" w14:textId="4AA4E128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="00F469EA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تطبيقات على النسبة المئوية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E86ADA" w14:textId="43914151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4BDCBD" w14:textId="20AA8302" w:rsidR="00C87DE9" w:rsidRPr="00F04DBE" w:rsidRDefault="005D09B0" w:rsidP="007622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FF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YE"/>
              </w:rPr>
              <w:t xml:space="preserve">الفصل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FF0000"/>
                <w:sz w:val="28"/>
                <w:szCs w:val="28"/>
                <w:rtl/>
                <w:lang w:bidi="ar-YE"/>
              </w:rPr>
              <w:t>(</w:t>
            </w:r>
            <w:r w:rsidR="00C87DE9" w:rsidRPr="00F04DBE">
              <w:rPr>
                <w:rFonts w:ascii="Sakkal Majalla" w:eastAsia="Calibri" w:hAnsi="Sakkal Majalla" w:cs="Sakkal Majalla" w:hint="cs"/>
                <w:b/>
                <w:bCs/>
                <w:color w:val="FF0000"/>
                <w:sz w:val="28"/>
                <w:szCs w:val="28"/>
                <w:rtl/>
                <w:lang w:bidi="ar-YE"/>
              </w:rPr>
              <w:t>3):</w:t>
            </w:r>
          </w:p>
          <w:p w14:paraId="73AB0611" w14:textId="45210865" w:rsidR="00196994" w:rsidRPr="00F04DBE" w:rsidRDefault="00196994" w:rsidP="007622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  <w:p w14:paraId="6E57F712" w14:textId="77777777" w:rsidR="00196994" w:rsidRPr="00F04DBE" w:rsidRDefault="00196994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 w:bidi="ar-YE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AE717D" w14:textId="3A418E47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2E8B3A"/>
                <w:sz w:val="28"/>
                <w:szCs w:val="28"/>
                <w:rtl/>
                <w:lang w:bidi="ar-YE"/>
              </w:rPr>
              <w:t>التهيئة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449D4E" w14:textId="5BA3120A" w:rsidR="00196994" w:rsidRPr="00F04DBE" w:rsidRDefault="00196994" w:rsidP="0019699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</w:tr>
      <w:tr w:rsidR="0076226E" w:rsidRPr="00F04DBE" w14:paraId="642E4032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F98C46" w14:textId="3EDB5F4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873F68" w14:textId="204271F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985AC9" w14:textId="1433C72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6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ضرب الأعداد الصحيحة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pacing w:val="20"/>
                <w:sz w:val="28"/>
                <w:szCs w:val="28"/>
                <w:rtl/>
                <w:lang w:bidi="ar-YE"/>
              </w:rPr>
              <w:t xml:space="preserve">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DFC155" w14:textId="4FDB4DA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8E4CD" w14:textId="1353C4EF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تطبيقات النسبة المئوية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E36F5" w14:textId="7CDF153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bidi="ar-YE"/>
              </w:rPr>
              <w:t xml:space="preserve">اختبار الفصل +الاختبار التراكمي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9CF2E79" w14:textId="368398E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686C9" w14:textId="6385408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9785A9" w14:textId="7777777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استكشاف المثلث وشبه المنحرف </w:t>
            </w:r>
          </w:p>
          <w:p w14:paraId="02DDBB05" w14:textId="66D600F2" w:rsidR="0076226E" w:rsidRPr="00F04DBE" w:rsidRDefault="0076226E" w:rsidP="0076226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1-مساحة المثلث وشبه المنحرف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5C54CF" w14:textId="33BC8FA6" w:rsidR="0076226E" w:rsidRPr="00F04DBE" w:rsidRDefault="00C34072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4</w:t>
            </w:r>
          </w:p>
        </w:tc>
      </w:tr>
      <w:tr w:rsidR="0076226E" w:rsidRPr="00F04DBE" w14:paraId="4BA54650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0EC164" w14:textId="74334C7F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DFA5D" w14:textId="301A036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1A7DE1" w14:textId="5BEC244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7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استراتيجية حل المسألة: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pacing w:val="20"/>
                <w:sz w:val="28"/>
                <w:szCs w:val="28"/>
                <w:rtl/>
                <w:lang w:bidi="ar-YE"/>
              </w:rPr>
              <w:t>البحث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عن نمط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5BEE23" w14:textId="2B3EA8F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CBA6E9" w14:textId="604097E5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CEE53A" w14:textId="1C6AAA9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3CBED4" w14:textId="77D56E3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71C645" w14:textId="0A0A833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22E2FC" w14:textId="7777777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استكشاف محيط الدائرة </w:t>
            </w:r>
          </w:p>
          <w:p w14:paraId="36D03D8D" w14:textId="08D13C3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2-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محيط الدائرة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D6270E" w14:textId="5770D88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76226E" w:rsidRPr="00F04DBE" w14:paraId="04678A3E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63959F" w14:textId="022DAA7D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FF03E" w14:textId="7101E3A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60618E" w14:textId="6E960C3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8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قسمة الأعداد الصحيحة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8B2EB1" w14:textId="1DE475B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DF8A8" w14:textId="7777777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الفصل (3):</w:t>
            </w:r>
          </w:p>
          <w:p w14:paraId="3D8B3FA7" w14:textId="233A28DA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15AD2E" w14:textId="63E4467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eastAsia="en-GB"/>
              </w:rPr>
              <w:t xml:space="preserve">التهيئة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A18A70" w14:textId="57A70FC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8C487" w14:textId="5058C9F1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A840B6" w14:textId="5BB92B1D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مساحة الدائرة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C785DE" w14:textId="5459DB5F" w:rsidR="0076226E" w:rsidRPr="00F04DBE" w:rsidRDefault="00FE48FD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76226E" w:rsidRPr="00F04DBE" w14:paraId="79A2EB00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085096" w14:textId="606D1B9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08875C" w14:textId="7FF3511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الصحيحة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3DB633" w14:textId="5CE162F5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pacing w:val="20"/>
                <w:sz w:val="28"/>
                <w:szCs w:val="28"/>
                <w:rtl/>
                <w:lang w:bidi="ar-YE"/>
              </w:rPr>
              <w:t xml:space="preserve"> 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83C44D" w14:textId="608444C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0EAEE4" w14:textId="196CED71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583066" w14:textId="38B8DE2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التمثيل بالنقاط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45B582" w14:textId="3F14F95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1311D" w14:textId="7948112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D60D29" w14:textId="6B77E78F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4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استراتيجية حل المسألة حل مسألة أبسط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C3BFD4" w14:textId="7832115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76226E" w:rsidRPr="00F04DBE" w14:paraId="19D6F6E6" w14:textId="77777777" w:rsidTr="00C44083">
        <w:trPr>
          <w:trHeight w:val="1468"/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457A85" w14:textId="3C28FEA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24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7A0C98" w14:textId="1E8A137A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41F99D" w14:textId="0D5E8A5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11C012" w14:textId="7AD6BB65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249AE" w14:textId="02DDD335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D17B91" w14:textId="7657E3B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مقاييس النزعة المركزية والمدى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7E3E20" w14:textId="54B1811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21F9EF" w14:textId="598F0D2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7E3B62" w14:textId="20356AA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مساحة أشكال مركبة - توسع المخططات والمساحة السطحية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5B91E94" w14:textId="2EABC72F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76226E" w:rsidRPr="00F04DBE" w14:paraId="2AC1AA16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E76227" w14:textId="34F8B6F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66C7E" w14:textId="6C073B1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الفصل 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(</w:t>
            </w: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3)</w:t>
            </w: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:</w:t>
            </w:r>
          </w:p>
          <w:p w14:paraId="7F41D2CA" w14:textId="1B407C8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  <w:p w14:paraId="25AD6808" w14:textId="4A55749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CCA1C" w14:textId="33A60F1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 xml:space="preserve">التهيئة 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62476C" w14:textId="47C5030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5ADD5D" w14:textId="016564F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EB1E89" w14:textId="3814C8C2" w:rsidR="0076226E" w:rsidRPr="00F04DBE" w:rsidRDefault="00BB3F47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اختبار </w:t>
            </w:r>
            <w:r w:rsidR="0076226E"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منتصف الفصل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FF6161" w14:textId="5E2034E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47D0EE" w14:textId="5FF778FD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271CB1" w14:textId="017C545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118F79" w:themeColor="accent4" w:themeShade="BF"/>
                <w:sz w:val="28"/>
                <w:szCs w:val="28"/>
                <w:rtl/>
                <w:lang w:bidi="ar-YE"/>
              </w:rPr>
              <w:t xml:space="preserve">اختبار منتصف الفصل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849129" w14:textId="15386EF3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</w:tr>
      <w:tr w:rsidR="0076226E" w:rsidRPr="00F04DBE" w14:paraId="1F984D84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A3E05F" w14:textId="39DC581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E365B7" w14:textId="54A7C0E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C20913" w14:textId="35D046E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1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كتابة العبارات الجبرية والمعادلات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E317D0" w14:textId="6C12B2E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154E6B" w14:textId="29DE36B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6E4020" w14:textId="79F2B43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التمثيل بالأعمدة والمدرجات التكرارية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9F02FC" w14:textId="182E7191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26505" w14:textId="33E95F1F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A6B19" w14:textId="372AC7F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6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الأشكال الثلاثية الأبعاد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5B88B5" w14:textId="310521C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76226E" w:rsidRPr="00F04DBE" w14:paraId="31C3C5FD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61954C" w14:textId="7FADC3FD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27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A929B2" w14:textId="42A0E7EA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E230A2" w14:textId="0A706C9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استكشاف حل المعادلات باستعمال النماذج</w:t>
            </w:r>
          </w:p>
          <w:p w14:paraId="3BB18E7F" w14:textId="59A5D398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2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معادلات الجمع والطرح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B4694B" w14:textId="246750E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381CD8" w14:textId="4CE5B0B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D03921" w14:textId="30E60DC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4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استعمال التمثيلات البيانية</w:t>
            </w:r>
            <w:r w:rsidR="009966E3"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للتنبؤ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</w:t>
            </w:r>
          </w:p>
          <w:p w14:paraId="24B73F98" w14:textId="00D904F5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توسع: التمثيل بالأعمدة المزدوجة والخطوط المزدوجة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0F7BBE" w14:textId="48C785D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0AF37A" w14:textId="1AF3009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5ACBE" w14:textId="7777777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استكشاف الأشكال الثلاثية الأبعاد</w:t>
            </w:r>
          </w:p>
          <w:p w14:paraId="652B65C9" w14:textId="2F9BEB4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7- </w:t>
            </w:r>
            <w:proofErr w:type="gramStart"/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رسم 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الأشكال</w:t>
            </w:r>
            <w:proofErr w:type="gramEnd"/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الثلاثية الأبعاد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ECC163" w14:textId="2CED381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76226E" w:rsidRPr="00F04DBE" w14:paraId="65206422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FA99BB" w14:textId="0DCE889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28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E878F9" w14:textId="31EDCF1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759A5B" w14:textId="3425D0F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3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معادلات الضرب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DAF9437" w14:textId="2A9815F9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D5BEE6" w14:textId="04E4739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الإحصاء 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094AE1" w14:textId="1B012358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استراتيجية حل المسألة استعمال التمثيل البياني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8A84F6" w14:textId="1682D5D0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BA86F" w14:textId="5B9E925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986B7" w14:textId="7A67A73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8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حجم المنشور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51CC89" w14:textId="761D411D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tr w:rsidR="0076226E" w:rsidRPr="00F04DBE" w14:paraId="667DA295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C8BEA" w14:textId="0A3AF8D7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29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405398" w14:textId="0B2F0326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D3C1E9" w14:textId="555ABEDE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4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استراتيجية حل المسألة: الحل عكسيًّا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C303BA" w14:textId="278FB9B1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72C89F" w14:textId="49472765" w:rsidR="0076226E" w:rsidRPr="00F04DBE" w:rsidRDefault="0076226E" w:rsidP="0076226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الإحصاء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72B45" w14:textId="202A84E1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2E8B3A"/>
                <w:sz w:val="28"/>
                <w:szCs w:val="28"/>
                <w:rtl/>
                <w:lang w:bidi="ar-YE"/>
              </w:rPr>
              <w:t>اختبار الفصل +الاختبار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693AFAF" w14:textId="698F3253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C7C090" w14:textId="6D62033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33350B" w14:textId="094C6298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9</w:t>
            </w:r>
            <w:r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حجم الأسطوانة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86D3F2" w14:textId="1EBF7A8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76226E" w:rsidRPr="00F04DBE" w14:paraId="0A501C42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DA9385" w14:textId="40228CA3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30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A2531" w14:textId="25986F18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19468" w14:textId="7E7F89E1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</w:rPr>
              <w:t>اختبار منتصف الفصل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B717D2" w14:textId="4FD372A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A19BC6A" w14:textId="0C93033B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A2BD90" w14:textId="77777777" w:rsidR="0076226E" w:rsidRPr="00F04DBE" w:rsidRDefault="0076226E" w:rsidP="0076226E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</w:p>
          <w:p w14:paraId="785E1947" w14:textId="5EB69B0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CFCB2C7" w14:textId="70EBE6F2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19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634B0C" w14:textId="6421C0AC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القياس: الأشكال الثنائية الأبعاد والثلاثية الأبعاد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42BB2B" w14:textId="7019BA43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130FC1" w14:textId="32CB7F64" w:rsidR="0076226E" w:rsidRPr="00F04DBE" w:rsidRDefault="0076226E" w:rsidP="0076226E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</w:tr>
      <w:tr w:rsidR="00C87DE9" w:rsidRPr="00F04DBE" w14:paraId="32A3CDD4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F92F1A" w14:textId="4E18DEDB" w:rsidR="00A55003" w:rsidRPr="00F04DBE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31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90C851" w14:textId="63EABE96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1BD65" w14:textId="1E6ED46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5</w:t>
            </w:r>
            <w:r w:rsidR="00762CCB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المعادلات ذات الخطوتين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AB89BC" w14:textId="7DE3133D" w:rsidR="00A55003" w:rsidRPr="00F04DBE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CFB40E" w14:textId="637B4F03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3B7738" w14:textId="240E6880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2B597C2E" w14:textId="674C3075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FDCC93" w14:textId="075AC126" w:rsidR="00A55003" w:rsidRPr="00F04DBE" w:rsidRDefault="0076226E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9DF166" w14:textId="6C941586" w:rsidR="00A55003" w:rsidRPr="00F04DBE" w:rsidRDefault="0076226E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42D9A1" w14:textId="2B3D6BD6" w:rsidR="00A55003" w:rsidRPr="00F04DBE" w:rsidRDefault="00C34072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30</w:t>
            </w:r>
          </w:p>
        </w:tc>
      </w:tr>
      <w:tr w:rsidR="00C87DE9" w:rsidRPr="00F04DBE" w14:paraId="2291255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AE6C39" w14:textId="126A5D41" w:rsidR="00A55003" w:rsidRPr="00F04DBE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32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7A8EF1" w14:textId="3F9E7CA6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CA6AED" w14:textId="37ECFC85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6</w:t>
            </w:r>
            <w:r w:rsidR="00762CCB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القياس: المحيط والمساحة 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74C27E" w14:textId="0B65F470" w:rsidR="00A55003" w:rsidRPr="00F04DBE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561EAF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E40148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1B11FB9A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EE119F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26CFF7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704E9FB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C87DE9" w:rsidRPr="00F04DBE" w14:paraId="7BEFD91B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465590" w14:textId="27CFE305" w:rsidR="00A55003" w:rsidRPr="00F04DBE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33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D2E2E" w14:textId="3E20C552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6EC75E" w14:textId="19E33346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 xml:space="preserve"> استكشاف تمثيل العلاقات بيانيًّا</w:t>
            </w:r>
          </w:p>
          <w:p w14:paraId="51F195BE" w14:textId="72BB135E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7</w:t>
            </w:r>
            <w:r w:rsidR="00762CCB" w:rsidRPr="00F04DBE">
              <w:rPr>
                <w:rFonts w:ascii="Sakkal Majalla" w:eastAsia="Calibri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YE"/>
              </w:rPr>
              <w:t>-</w:t>
            </w:r>
            <w:r w:rsidRPr="00F04DBE">
              <w:rPr>
                <w:rFonts w:ascii="Sakkal Majalla" w:eastAsia="Calibri" w:hAnsi="Sakkal Majalla" w:cs="Sakkal Majalla"/>
                <w:b/>
                <w:bCs/>
                <w:color w:val="000000"/>
                <w:sz w:val="28"/>
                <w:szCs w:val="28"/>
                <w:rtl/>
                <w:lang w:bidi="ar-YE"/>
              </w:rPr>
              <w:t>التمثيل البياني للدوال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0A7D9B" w14:textId="615F281B" w:rsidR="00A55003" w:rsidRPr="00F04DBE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816624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38742D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34CDE15A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4B0F0A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8CC834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6E93700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C87DE9" w:rsidRPr="00F04DBE" w14:paraId="0ED56C40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EAE364" w14:textId="08FF63DC" w:rsidR="00A55003" w:rsidRPr="00F04DBE" w:rsidRDefault="007961F9" w:rsidP="007961F9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34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22485F" w14:textId="0A3EAC8A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المعادلات الخطية والدوال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3F4492" w14:textId="1AFC9B3F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Calibri" w:hAnsi="Sakkal Majalla" w:cs="Sakkal Majalla"/>
                <w:b/>
                <w:bCs/>
                <w:color w:val="0C7A6A" w:themeColor="accent3" w:themeShade="BF"/>
                <w:sz w:val="28"/>
                <w:szCs w:val="28"/>
                <w:rtl/>
                <w:lang w:bidi="ar-YE"/>
              </w:rPr>
              <w:t>اختبار الفصل + الاختبار التراكمي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3669A1" w14:textId="1A926F39" w:rsidR="00A55003" w:rsidRPr="00F04DBE" w:rsidRDefault="000F55D0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7F4876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D0BC430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07723FCE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06778F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258BDB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4F732168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C87DE9" w:rsidRPr="00F04DBE" w14:paraId="3362097F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D38CBF" w14:textId="3C7FEB6A" w:rsidR="00A55003" w:rsidRPr="00F04DBE" w:rsidRDefault="007961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35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CB48A4" w14:textId="5FA4A828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E7978" w14:textId="65FBEB2B" w:rsidR="00A55003" w:rsidRPr="00F04DBE" w:rsidRDefault="003B63F9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76CBC8" w14:textId="4E158E75" w:rsidR="00A55003" w:rsidRPr="00F04DBE" w:rsidRDefault="00A710B4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7493AA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51E30F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5A808B7E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7440D6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E7FFF9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2" w:themeFillShade="F2"/>
            <w:vAlign w:val="center"/>
          </w:tcPr>
          <w:p w14:paraId="1D53D012" w14:textId="77777777" w:rsidR="00A55003" w:rsidRPr="00F04DBE" w:rsidRDefault="00A55003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712C6" w:rsidRPr="00EB3534" w14:paraId="6C26DE71" w14:textId="77777777" w:rsidTr="00C44083">
        <w:trPr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C2BF14" w14:textId="19A97180" w:rsidR="006712C6" w:rsidRPr="00F04DBE" w:rsidRDefault="00E80DF7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36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291CB7" w14:textId="487FE884" w:rsidR="006712C6" w:rsidRPr="00F04DBE" w:rsidRDefault="006712C6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 xml:space="preserve">المجموع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3F3FAB" w14:textId="4BE33056" w:rsidR="006712C6" w:rsidRPr="00F04DBE" w:rsidRDefault="0028055C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7A5CE3" w14:textId="45F124C4" w:rsidR="006712C6" w:rsidRPr="00F04DBE" w:rsidRDefault="006712C6" w:rsidP="006712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rtl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66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4A3B2B" w14:textId="0B6874CF" w:rsidR="006712C6" w:rsidRPr="00F04DBE" w:rsidRDefault="006712C6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CCBE23" w14:textId="5A148D12" w:rsidR="006712C6" w:rsidRPr="00F04DBE" w:rsidRDefault="00096272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A6EC33" w14:textId="7ED4FF2E" w:rsidR="006712C6" w:rsidRPr="00F04DBE" w:rsidRDefault="006712C6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66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C0562A" w14:textId="4155ED02" w:rsidR="006712C6" w:rsidRPr="00F04DBE" w:rsidRDefault="006712C6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 w:hint="cs"/>
                <w:b/>
                <w:bCs/>
                <w:color w:val="FF0000"/>
                <w:sz w:val="28"/>
                <w:szCs w:val="28"/>
                <w:rtl/>
                <w:lang w:eastAsia="en-GB"/>
              </w:rPr>
              <w:t>المجموع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B669FE" w14:textId="3BB94502" w:rsidR="006712C6" w:rsidRPr="00F04DBE" w:rsidRDefault="009C454E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B0CFBDB" w14:textId="4C4E7987" w:rsidR="006712C6" w:rsidRPr="00A37221" w:rsidRDefault="006712C6" w:rsidP="00A550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</w:pPr>
            <w:r w:rsidRPr="00F04DBE">
              <w:rPr>
                <w:rFonts w:ascii="Sakkal Majalla" w:eastAsia="Times New Roman" w:hAnsi="Sakkal Majalla" w:cs="Sakkal Majalla"/>
                <w:b/>
                <w:bCs/>
                <w:color w:val="FF0000"/>
                <w:sz w:val="28"/>
                <w:szCs w:val="28"/>
                <w:lang w:eastAsia="en-GB"/>
              </w:rPr>
              <w:t>66</w:t>
            </w:r>
          </w:p>
        </w:tc>
      </w:tr>
    </w:tbl>
    <w:p w14:paraId="290D6457" w14:textId="1E48379D" w:rsidR="008232CF" w:rsidRDefault="008232CF" w:rsidP="008232CF">
      <w:pPr>
        <w:tabs>
          <w:tab w:val="left" w:pos="8010"/>
        </w:tabs>
        <w:bidi/>
        <w:rPr>
          <w:rFonts w:hint="cs"/>
          <w:rtl/>
        </w:rPr>
      </w:pPr>
    </w:p>
    <w:sectPr w:rsidR="008232CF" w:rsidSect="00E511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40" w:right="2325" w:bottom="1440" w:left="2517" w:header="720" w:footer="8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225C0" w14:textId="77777777" w:rsidR="007D3D55" w:rsidRDefault="007D3D55">
      <w:pPr>
        <w:spacing w:after="0" w:line="240" w:lineRule="auto"/>
      </w:pPr>
      <w:r>
        <w:separator/>
      </w:r>
    </w:p>
    <w:p w14:paraId="68BEF3D0" w14:textId="77777777" w:rsidR="007D3D55" w:rsidRDefault="007D3D55"/>
  </w:endnote>
  <w:endnote w:type="continuationSeparator" w:id="0">
    <w:p w14:paraId="0D22386C" w14:textId="77777777" w:rsidR="007D3D55" w:rsidRDefault="007D3D55">
      <w:pPr>
        <w:spacing w:after="0" w:line="240" w:lineRule="auto"/>
      </w:pPr>
      <w:r>
        <w:continuationSeparator/>
      </w:r>
    </w:p>
    <w:p w14:paraId="74DB38AF" w14:textId="77777777" w:rsidR="007D3D55" w:rsidRDefault="007D3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77D4F" w14:textId="77777777" w:rsidR="0022236B" w:rsidRDefault="0022236B">
    <w:pPr>
      <w:pStyle w:val="a6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2CBCE" w14:textId="77777777" w:rsidR="0022236B" w:rsidRDefault="0022236B">
    <w:pPr>
      <w:pStyle w:val="a6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19EE2" w14:textId="77777777" w:rsidR="0022236B" w:rsidRDefault="0022236B" w:rsidP="00752FC4">
    <w:pPr>
      <w:pStyle w:val="a6"/>
      <w:bidi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0CC52" w14:textId="77777777" w:rsidR="007D3D55" w:rsidRDefault="007D3D55">
      <w:pPr>
        <w:spacing w:after="0" w:line="240" w:lineRule="auto"/>
      </w:pPr>
      <w:r>
        <w:separator/>
      </w:r>
    </w:p>
    <w:p w14:paraId="49FB1E23" w14:textId="77777777" w:rsidR="007D3D55" w:rsidRDefault="007D3D55"/>
  </w:footnote>
  <w:footnote w:type="continuationSeparator" w:id="0">
    <w:p w14:paraId="7B3F7A27" w14:textId="77777777" w:rsidR="007D3D55" w:rsidRDefault="007D3D55">
      <w:pPr>
        <w:spacing w:after="0" w:line="240" w:lineRule="auto"/>
      </w:pPr>
      <w:r>
        <w:continuationSeparator/>
      </w:r>
    </w:p>
    <w:p w14:paraId="4D3E371C" w14:textId="77777777" w:rsidR="007D3D55" w:rsidRDefault="007D3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D8BD" w14:textId="77777777" w:rsidR="0022236B" w:rsidRDefault="0022236B">
    <w:pPr>
      <w:pStyle w:val="a5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108D" w14:textId="4EF1FF81" w:rsidR="0022236B" w:rsidRDefault="00F04DBE" w:rsidP="001B4EEF">
    <w:pPr>
      <w:pStyle w:val="a5"/>
      <w:bidi/>
    </w:pPr>
    <w:r w:rsidRPr="00F04DBE">
      <w:rPr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43CFD5" wp14:editId="5A7A97F0">
              <wp:simplePos x="0" y="0"/>
              <wp:positionH relativeFrom="margin">
                <wp:align>left</wp:align>
              </wp:positionH>
              <wp:positionV relativeFrom="paragraph">
                <wp:posOffset>-142240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326983" w14:textId="77777777" w:rsidR="00F04DBE" w:rsidRPr="006D41F6" w:rsidRDefault="00F04DBE" w:rsidP="00F04DBE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2D06B82F" w14:textId="77777777" w:rsidR="00F04DBE" w:rsidRPr="00013F31" w:rsidRDefault="00F04DBE" w:rsidP="00F04DBE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43CFD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0;margin-top:-11.2pt;width:2in;height:34.8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" filled="f" stroked="f" strokeweight=".5pt">
              <v:textbox>
                <w:txbxContent>
                  <w:p w14:paraId="54326983" w14:textId="77777777" w:rsidR="00F04DBE" w:rsidRPr="006D41F6" w:rsidRDefault="00F04DBE" w:rsidP="00F04DBE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2D06B82F" w14:textId="77777777" w:rsidR="00F04DBE" w:rsidRPr="00013F31" w:rsidRDefault="00F04DBE" w:rsidP="00F04DBE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C6CCA76" w14:textId="563178A5" w:rsidR="0022236B" w:rsidRDefault="0022236B">
    <w:pPr>
      <w:pStyle w:val="a5"/>
      <w:bidi/>
      <w:rPr>
        <w:rFonts w:hint="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DBB9" w14:textId="77777777" w:rsidR="0022236B" w:rsidRDefault="0022236B">
    <w:pPr>
      <w:pStyle w:val="a5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D2219E"/>
    <w:multiLevelType w:val="hybridMultilevel"/>
    <w:tmpl w:val="174E8596"/>
    <w:lvl w:ilvl="0" w:tplc="C50A9CC8">
      <w:start w:val="1"/>
      <w:numFmt w:val="decimal"/>
      <w:lvlText w:val="%1-"/>
      <w:lvlJc w:val="left"/>
      <w:pPr>
        <w:ind w:left="720" w:hanging="360"/>
      </w:pPr>
      <w:rPr>
        <w:rFonts w:eastAsia="Calibri" w:hint="default"/>
        <w:b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EB"/>
    <w:rsid w:val="0000385B"/>
    <w:rsid w:val="000115CE"/>
    <w:rsid w:val="00013C90"/>
    <w:rsid w:val="000325B2"/>
    <w:rsid w:val="00043686"/>
    <w:rsid w:val="00052650"/>
    <w:rsid w:val="000536A2"/>
    <w:rsid w:val="00062093"/>
    <w:rsid w:val="000828F4"/>
    <w:rsid w:val="00085201"/>
    <w:rsid w:val="00086508"/>
    <w:rsid w:val="000947D1"/>
    <w:rsid w:val="00095AEB"/>
    <w:rsid w:val="00096272"/>
    <w:rsid w:val="000C004C"/>
    <w:rsid w:val="000D31F8"/>
    <w:rsid w:val="000E2B20"/>
    <w:rsid w:val="000F51EC"/>
    <w:rsid w:val="000F55D0"/>
    <w:rsid w:val="000F7122"/>
    <w:rsid w:val="00123CDA"/>
    <w:rsid w:val="00131DEE"/>
    <w:rsid w:val="00141833"/>
    <w:rsid w:val="001657E5"/>
    <w:rsid w:val="00180E92"/>
    <w:rsid w:val="00192E75"/>
    <w:rsid w:val="00192FE5"/>
    <w:rsid w:val="00196994"/>
    <w:rsid w:val="001B4EEF"/>
    <w:rsid w:val="001B689C"/>
    <w:rsid w:val="001D1AB0"/>
    <w:rsid w:val="001D765B"/>
    <w:rsid w:val="001E23B8"/>
    <w:rsid w:val="001E2F16"/>
    <w:rsid w:val="001E33DF"/>
    <w:rsid w:val="001E61FE"/>
    <w:rsid w:val="00200635"/>
    <w:rsid w:val="00220260"/>
    <w:rsid w:val="0022236B"/>
    <w:rsid w:val="002357D2"/>
    <w:rsid w:val="00254E0D"/>
    <w:rsid w:val="0025791A"/>
    <w:rsid w:val="002774DE"/>
    <w:rsid w:val="0028055C"/>
    <w:rsid w:val="00290A01"/>
    <w:rsid w:val="00292E6F"/>
    <w:rsid w:val="002E082C"/>
    <w:rsid w:val="002F22D1"/>
    <w:rsid w:val="002F54ED"/>
    <w:rsid w:val="00303B3C"/>
    <w:rsid w:val="00320A3E"/>
    <w:rsid w:val="00320F54"/>
    <w:rsid w:val="00344002"/>
    <w:rsid w:val="003445AD"/>
    <w:rsid w:val="00355471"/>
    <w:rsid w:val="00376EF5"/>
    <w:rsid w:val="0038000D"/>
    <w:rsid w:val="00382AEB"/>
    <w:rsid w:val="00385ACF"/>
    <w:rsid w:val="003B63F9"/>
    <w:rsid w:val="003C05A8"/>
    <w:rsid w:val="004066DD"/>
    <w:rsid w:val="00406A33"/>
    <w:rsid w:val="004260C3"/>
    <w:rsid w:val="00433C37"/>
    <w:rsid w:val="004342A0"/>
    <w:rsid w:val="0044158F"/>
    <w:rsid w:val="00450DFB"/>
    <w:rsid w:val="00455EE4"/>
    <w:rsid w:val="00455F99"/>
    <w:rsid w:val="004601A7"/>
    <w:rsid w:val="00477474"/>
    <w:rsid w:val="00480B7F"/>
    <w:rsid w:val="004922B5"/>
    <w:rsid w:val="004A1893"/>
    <w:rsid w:val="004A37A0"/>
    <w:rsid w:val="004C4A44"/>
    <w:rsid w:val="004D0FC9"/>
    <w:rsid w:val="004D26AC"/>
    <w:rsid w:val="004F19D7"/>
    <w:rsid w:val="00504155"/>
    <w:rsid w:val="005125BB"/>
    <w:rsid w:val="00522CC1"/>
    <w:rsid w:val="005240C5"/>
    <w:rsid w:val="005264AB"/>
    <w:rsid w:val="00537F9C"/>
    <w:rsid w:val="00545DCE"/>
    <w:rsid w:val="00561A31"/>
    <w:rsid w:val="00572222"/>
    <w:rsid w:val="00584434"/>
    <w:rsid w:val="00595729"/>
    <w:rsid w:val="005A6CEF"/>
    <w:rsid w:val="005B1753"/>
    <w:rsid w:val="005B5FE4"/>
    <w:rsid w:val="005D09B0"/>
    <w:rsid w:val="005D3DA6"/>
    <w:rsid w:val="005E7F2F"/>
    <w:rsid w:val="00622D6B"/>
    <w:rsid w:val="006247A2"/>
    <w:rsid w:val="00637DBB"/>
    <w:rsid w:val="00661471"/>
    <w:rsid w:val="006712C6"/>
    <w:rsid w:val="006A7566"/>
    <w:rsid w:val="006B5F97"/>
    <w:rsid w:val="006C6709"/>
    <w:rsid w:val="006D1963"/>
    <w:rsid w:val="006F0CE6"/>
    <w:rsid w:val="00721194"/>
    <w:rsid w:val="00721F3A"/>
    <w:rsid w:val="00731749"/>
    <w:rsid w:val="00737316"/>
    <w:rsid w:val="00744EA9"/>
    <w:rsid w:val="007474C0"/>
    <w:rsid w:val="00752FC4"/>
    <w:rsid w:val="00757E9C"/>
    <w:rsid w:val="0076226E"/>
    <w:rsid w:val="00762CCB"/>
    <w:rsid w:val="00780509"/>
    <w:rsid w:val="007809E3"/>
    <w:rsid w:val="007958A5"/>
    <w:rsid w:val="007961F9"/>
    <w:rsid w:val="007B0F4D"/>
    <w:rsid w:val="007B2ADC"/>
    <w:rsid w:val="007B4C91"/>
    <w:rsid w:val="007C0DEC"/>
    <w:rsid w:val="007C4EAB"/>
    <w:rsid w:val="007D021D"/>
    <w:rsid w:val="007D3D55"/>
    <w:rsid w:val="007D70F7"/>
    <w:rsid w:val="007E58AE"/>
    <w:rsid w:val="007E6DCC"/>
    <w:rsid w:val="007F3074"/>
    <w:rsid w:val="00800249"/>
    <w:rsid w:val="008066AC"/>
    <w:rsid w:val="008232CF"/>
    <w:rsid w:val="00830C5F"/>
    <w:rsid w:val="00834A33"/>
    <w:rsid w:val="00834FB2"/>
    <w:rsid w:val="0083647C"/>
    <w:rsid w:val="008457B3"/>
    <w:rsid w:val="00850FE9"/>
    <w:rsid w:val="008538E9"/>
    <w:rsid w:val="008732DD"/>
    <w:rsid w:val="00873788"/>
    <w:rsid w:val="008807E7"/>
    <w:rsid w:val="00887140"/>
    <w:rsid w:val="00890302"/>
    <w:rsid w:val="00896EE1"/>
    <w:rsid w:val="008C1482"/>
    <w:rsid w:val="008C6F3F"/>
    <w:rsid w:val="008D0AA7"/>
    <w:rsid w:val="008D644F"/>
    <w:rsid w:val="008D7BD0"/>
    <w:rsid w:val="008E352E"/>
    <w:rsid w:val="00912A0A"/>
    <w:rsid w:val="009132C6"/>
    <w:rsid w:val="00915649"/>
    <w:rsid w:val="009237ED"/>
    <w:rsid w:val="00932474"/>
    <w:rsid w:val="0093617E"/>
    <w:rsid w:val="009468D3"/>
    <w:rsid w:val="009469A3"/>
    <w:rsid w:val="009517DD"/>
    <w:rsid w:val="00955CCF"/>
    <w:rsid w:val="009757D9"/>
    <w:rsid w:val="00994717"/>
    <w:rsid w:val="009966E3"/>
    <w:rsid w:val="00997E62"/>
    <w:rsid w:val="009A20F4"/>
    <w:rsid w:val="009B4D4C"/>
    <w:rsid w:val="009B7D52"/>
    <w:rsid w:val="009C454E"/>
    <w:rsid w:val="009D4E01"/>
    <w:rsid w:val="009E3B0A"/>
    <w:rsid w:val="00A11D9E"/>
    <w:rsid w:val="00A153D6"/>
    <w:rsid w:val="00A17117"/>
    <w:rsid w:val="00A26954"/>
    <w:rsid w:val="00A37221"/>
    <w:rsid w:val="00A43EC6"/>
    <w:rsid w:val="00A45C4F"/>
    <w:rsid w:val="00A50609"/>
    <w:rsid w:val="00A55003"/>
    <w:rsid w:val="00A602C3"/>
    <w:rsid w:val="00A63C6F"/>
    <w:rsid w:val="00A70EAC"/>
    <w:rsid w:val="00A710B4"/>
    <w:rsid w:val="00A763AE"/>
    <w:rsid w:val="00AC27D3"/>
    <w:rsid w:val="00AD6450"/>
    <w:rsid w:val="00AE6599"/>
    <w:rsid w:val="00AF61C3"/>
    <w:rsid w:val="00B04525"/>
    <w:rsid w:val="00B2458D"/>
    <w:rsid w:val="00B27373"/>
    <w:rsid w:val="00B46F75"/>
    <w:rsid w:val="00B56A52"/>
    <w:rsid w:val="00B63133"/>
    <w:rsid w:val="00B87A0F"/>
    <w:rsid w:val="00B97547"/>
    <w:rsid w:val="00BA3D98"/>
    <w:rsid w:val="00BB3F47"/>
    <w:rsid w:val="00BC0F0A"/>
    <w:rsid w:val="00BD00E1"/>
    <w:rsid w:val="00BE4101"/>
    <w:rsid w:val="00BE5E5D"/>
    <w:rsid w:val="00BF10C4"/>
    <w:rsid w:val="00BF14A3"/>
    <w:rsid w:val="00BF1B70"/>
    <w:rsid w:val="00BF7729"/>
    <w:rsid w:val="00C11980"/>
    <w:rsid w:val="00C27BFF"/>
    <w:rsid w:val="00C34072"/>
    <w:rsid w:val="00C40B3F"/>
    <w:rsid w:val="00C44083"/>
    <w:rsid w:val="00C44CB0"/>
    <w:rsid w:val="00C56BA7"/>
    <w:rsid w:val="00C617D3"/>
    <w:rsid w:val="00C87DE9"/>
    <w:rsid w:val="00CB0809"/>
    <w:rsid w:val="00CC230B"/>
    <w:rsid w:val="00CF4773"/>
    <w:rsid w:val="00D04123"/>
    <w:rsid w:val="00D06525"/>
    <w:rsid w:val="00D10048"/>
    <w:rsid w:val="00D13306"/>
    <w:rsid w:val="00D149F1"/>
    <w:rsid w:val="00D15F68"/>
    <w:rsid w:val="00D351D4"/>
    <w:rsid w:val="00D36106"/>
    <w:rsid w:val="00D95F59"/>
    <w:rsid w:val="00DC04C8"/>
    <w:rsid w:val="00DC7840"/>
    <w:rsid w:val="00DD2DD2"/>
    <w:rsid w:val="00E00203"/>
    <w:rsid w:val="00E1026E"/>
    <w:rsid w:val="00E10636"/>
    <w:rsid w:val="00E17A59"/>
    <w:rsid w:val="00E261E3"/>
    <w:rsid w:val="00E37173"/>
    <w:rsid w:val="00E40513"/>
    <w:rsid w:val="00E511EE"/>
    <w:rsid w:val="00E55670"/>
    <w:rsid w:val="00E76844"/>
    <w:rsid w:val="00E80DF7"/>
    <w:rsid w:val="00E87808"/>
    <w:rsid w:val="00E90621"/>
    <w:rsid w:val="00E95B05"/>
    <w:rsid w:val="00EB3534"/>
    <w:rsid w:val="00EB64EC"/>
    <w:rsid w:val="00EF1427"/>
    <w:rsid w:val="00EF61E5"/>
    <w:rsid w:val="00F04DBE"/>
    <w:rsid w:val="00F469EA"/>
    <w:rsid w:val="00F528CB"/>
    <w:rsid w:val="00F71905"/>
    <w:rsid w:val="00F71D73"/>
    <w:rsid w:val="00F74DD7"/>
    <w:rsid w:val="00F763B1"/>
    <w:rsid w:val="00FA402E"/>
    <w:rsid w:val="00FA4F6F"/>
    <w:rsid w:val="00FB49C2"/>
    <w:rsid w:val="00FD3121"/>
    <w:rsid w:val="00FE48FD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D61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ar-SA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F22D1"/>
    <w:rPr>
      <w:rFonts w:cs="Tahoma"/>
      <w:color w:val="auto"/>
    </w:rPr>
  </w:style>
  <w:style w:type="paragraph" w:styleId="1">
    <w:name w:val="heading 1"/>
    <w:basedOn w:val="a1"/>
    <w:next w:val="a1"/>
    <w:link w:val="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paragraph" w:styleId="21">
    <w:name w:val="heading 2"/>
    <w:basedOn w:val="a1"/>
    <w:next w:val="a1"/>
    <w:link w:val="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31">
    <w:name w:val="heading 3"/>
    <w:basedOn w:val="a1"/>
    <w:next w:val="a1"/>
    <w:link w:val="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51">
    <w:name w:val="heading 5"/>
    <w:basedOn w:val="a1"/>
    <w:next w:val="a1"/>
    <w:link w:val="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rsid w:val="00B63133"/>
    <w:pPr>
      <w:spacing w:after="0" w:line="240" w:lineRule="auto"/>
    </w:pPr>
  </w:style>
  <w:style w:type="character" w:customStyle="1" w:styleId="Char">
    <w:name w:val="رأس الصفحة Char"/>
    <w:basedOn w:val="a2"/>
    <w:link w:val="a5"/>
    <w:uiPriority w:val="99"/>
    <w:semiHidden/>
    <w:rsid w:val="00254E0D"/>
    <w:rPr>
      <w:color w:val="auto"/>
    </w:rPr>
  </w:style>
  <w:style w:type="paragraph" w:styleId="a6">
    <w:name w:val="footer"/>
    <w:basedOn w:val="a1"/>
    <w:link w:val="Char0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Char0">
    <w:name w:val="تذييل الصفحة Char"/>
    <w:basedOn w:val="a2"/>
    <w:link w:val="a6"/>
    <w:uiPriority w:val="99"/>
    <w:semiHidden/>
    <w:rsid w:val="00254E0D"/>
    <w:rPr>
      <w:rFonts w:asciiTheme="majorHAnsi" w:hAnsiTheme="majorHAnsi"/>
      <w:color w:val="4E6504" w:themeColor="accent2" w:themeShade="80"/>
    </w:rPr>
  </w:style>
  <w:style w:type="character" w:styleId="a7">
    <w:name w:val="Placeholder Text"/>
    <w:basedOn w:val="a2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a8">
    <w:name w:val="معلومات جهة الاتصال"/>
    <w:basedOn w:val="a1"/>
    <w:uiPriority w:val="3"/>
    <w:qFormat/>
    <w:rsid w:val="002F22D1"/>
    <w:pPr>
      <w:spacing w:after="0"/>
      <w:jc w:val="right"/>
    </w:pPr>
    <w:rPr>
      <w:szCs w:val="18"/>
    </w:rPr>
  </w:style>
  <w:style w:type="paragraph" w:styleId="a9">
    <w:name w:val="Date"/>
    <w:basedOn w:val="a1"/>
    <w:next w:val="aa"/>
    <w:link w:val="Char1"/>
    <w:uiPriority w:val="4"/>
    <w:unhideWhenUsed/>
    <w:qFormat/>
    <w:rsid w:val="002F22D1"/>
    <w:pPr>
      <w:spacing w:before="720" w:after="960"/>
    </w:pPr>
  </w:style>
  <w:style w:type="character" w:customStyle="1" w:styleId="Char1">
    <w:name w:val="تاريخ Char"/>
    <w:basedOn w:val="a2"/>
    <w:link w:val="a9"/>
    <w:uiPriority w:val="4"/>
    <w:rsid w:val="002F22D1"/>
    <w:rPr>
      <w:rFonts w:cs="Tahoma"/>
      <w:color w:val="auto"/>
    </w:rPr>
  </w:style>
  <w:style w:type="paragraph" w:styleId="ab">
    <w:name w:val="Closing"/>
    <w:basedOn w:val="a1"/>
    <w:next w:val="ac"/>
    <w:link w:val="Char2"/>
    <w:uiPriority w:val="6"/>
    <w:unhideWhenUsed/>
    <w:qFormat/>
    <w:rsid w:val="002F22D1"/>
    <w:pPr>
      <w:spacing w:after="960" w:line="240" w:lineRule="auto"/>
    </w:pPr>
  </w:style>
  <w:style w:type="character" w:customStyle="1" w:styleId="Char2">
    <w:name w:val="خاتمة Char"/>
    <w:basedOn w:val="a2"/>
    <w:link w:val="ab"/>
    <w:uiPriority w:val="6"/>
    <w:rsid w:val="002F22D1"/>
    <w:rPr>
      <w:rFonts w:cs="Tahoma"/>
      <w:color w:val="auto"/>
    </w:rPr>
  </w:style>
  <w:style w:type="character" w:customStyle="1" w:styleId="1Char">
    <w:name w:val="العنوان 1 Char"/>
    <w:basedOn w:val="a2"/>
    <w:link w:val="1"/>
    <w:uiPriority w:val="9"/>
    <w:semiHidden/>
    <w:rsid w:val="00254E0D"/>
    <w:rPr>
      <w:rFonts w:asciiTheme="majorHAnsi" w:eastAsiaTheme="majorEastAsia" w:hAnsiTheme="majorHAnsi" w:cstheme="majorBidi"/>
      <w:b/>
      <w:bCs/>
      <w:color w:val="4E6504" w:themeColor="accent2" w:themeShade="80"/>
      <w:sz w:val="28"/>
      <w:szCs w:val="28"/>
    </w:rPr>
  </w:style>
  <w:style w:type="character" w:customStyle="1" w:styleId="2Char">
    <w:name w:val="عنوان 2 Char"/>
    <w:basedOn w:val="a2"/>
    <w:link w:val="21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ad">
    <w:name w:val="Table Grid"/>
    <w:basedOn w:val="a3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link w:val="Char3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Char3">
    <w:name w:val="نص في بالون Char"/>
    <w:basedOn w:val="a2"/>
    <w:link w:val="ae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af">
    <w:name w:val="Bibliography"/>
    <w:basedOn w:val="a1"/>
    <w:next w:val="a1"/>
    <w:uiPriority w:val="37"/>
    <w:semiHidden/>
    <w:unhideWhenUsed/>
    <w:rsid w:val="00572222"/>
  </w:style>
  <w:style w:type="paragraph" w:styleId="af0">
    <w:name w:val="Block Text"/>
    <w:basedOn w:val="a1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af1">
    <w:name w:val="Body Text"/>
    <w:basedOn w:val="a1"/>
    <w:link w:val="Char4"/>
    <w:uiPriority w:val="99"/>
    <w:semiHidden/>
    <w:unhideWhenUsed/>
    <w:rsid w:val="00572222"/>
    <w:pPr>
      <w:spacing w:after="120"/>
    </w:pPr>
  </w:style>
  <w:style w:type="character" w:customStyle="1" w:styleId="Char4">
    <w:name w:val="نص أساسي Char"/>
    <w:basedOn w:val="a2"/>
    <w:link w:val="a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2">
    <w:name w:val="Body Text 2"/>
    <w:basedOn w:val="a1"/>
    <w:link w:val="2Char0"/>
    <w:uiPriority w:val="99"/>
    <w:semiHidden/>
    <w:unhideWhenUsed/>
    <w:rsid w:val="00572222"/>
    <w:pPr>
      <w:spacing w:after="120" w:line="480" w:lineRule="auto"/>
    </w:pPr>
  </w:style>
  <w:style w:type="character" w:customStyle="1" w:styleId="2Char0">
    <w:name w:val="نص أساسي 2 Char"/>
    <w:basedOn w:val="a2"/>
    <w:link w:val="2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2">
    <w:name w:val="Body Text 3"/>
    <w:basedOn w:val="a1"/>
    <w:link w:val="3Char0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3Char0">
    <w:name w:val="نص أساسي 3 Char"/>
    <w:basedOn w:val="a2"/>
    <w:link w:val="32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2">
    <w:name w:val="Body Text First Indent"/>
    <w:basedOn w:val="af1"/>
    <w:link w:val="Char5"/>
    <w:uiPriority w:val="99"/>
    <w:semiHidden/>
    <w:unhideWhenUsed/>
    <w:rsid w:val="00572222"/>
    <w:pPr>
      <w:spacing w:after="300"/>
      <w:ind w:firstLine="360"/>
    </w:pPr>
  </w:style>
  <w:style w:type="character" w:customStyle="1" w:styleId="Char5">
    <w:name w:val="نص أساسي بمسافة بادئة للسطر الأول Char"/>
    <w:basedOn w:val="Char4"/>
    <w:link w:val="af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3">
    <w:name w:val="Body Text Indent"/>
    <w:basedOn w:val="a1"/>
    <w:link w:val="Char6"/>
    <w:uiPriority w:val="99"/>
    <w:semiHidden/>
    <w:unhideWhenUsed/>
    <w:rsid w:val="00572222"/>
    <w:pPr>
      <w:spacing w:after="120"/>
      <w:ind w:left="360"/>
    </w:pPr>
  </w:style>
  <w:style w:type="character" w:customStyle="1" w:styleId="Char6">
    <w:name w:val="نص أساسي بمسافة بادئة Char"/>
    <w:basedOn w:val="a2"/>
    <w:link w:val="af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3">
    <w:name w:val="Body Text First Indent 2"/>
    <w:basedOn w:val="af3"/>
    <w:link w:val="2Char1"/>
    <w:uiPriority w:val="99"/>
    <w:semiHidden/>
    <w:unhideWhenUsed/>
    <w:rsid w:val="00572222"/>
    <w:pPr>
      <w:spacing w:after="300"/>
      <w:ind w:firstLine="360"/>
    </w:pPr>
  </w:style>
  <w:style w:type="character" w:customStyle="1" w:styleId="2Char1">
    <w:name w:val="نص أساسي بمسافة بادئة للسطر الأول 2 Char"/>
    <w:basedOn w:val="Char6"/>
    <w:link w:val="23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24">
    <w:name w:val="Body Text Indent 2"/>
    <w:basedOn w:val="a1"/>
    <w:link w:val="2Char2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2Char2">
    <w:name w:val="نص أساسي بمسافة بادئة 2 Char"/>
    <w:basedOn w:val="a2"/>
    <w:link w:val="24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33">
    <w:name w:val="Body Text Indent 3"/>
    <w:basedOn w:val="a1"/>
    <w:link w:val="3Char1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3Char1">
    <w:name w:val="نص أساسي بمسافة بادئة 3 Char"/>
    <w:basedOn w:val="a2"/>
    <w:link w:val="3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af4">
    <w:name w:val="Book Title"/>
    <w:basedOn w:val="a2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af5">
    <w:name w:val="caption"/>
    <w:basedOn w:val="a1"/>
    <w:next w:val="a1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af6">
    <w:name w:val="Colorful Grid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af7">
    <w:name w:val="Colorful List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af8">
    <w:name w:val="Colorful Shading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9">
    <w:name w:val="annotation reference"/>
    <w:basedOn w:val="a2"/>
    <w:uiPriority w:val="99"/>
    <w:semiHidden/>
    <w:unhideWhenUsed/>
    <w:rsid w:val="00572222"/>
    <w:rPr>
      <w:sz w:val="22"/>
      <w:szCs w:val="16"/>
    </w:rPr>
  </w:style>
  <w:style w:type="paragraph" w:styleId="afa">
    <w:name w:val="annotation text"/>
    <w:basedOn w:val="a1"/>
    <w:link w:val="Char7"/>
    <w:uiPriority w:val="99"/>
    <w:semiHidden/>
    <w:unhideWhenUsed/>
    <w:rsid w:val="00572222"/>
    <w:pPr>
      <w:spacing w:line="240" w:lineRule="auto"/>
    </w:pPr>
  </w:style>
  <w:style w:type="character" w:customStyle="1" w:styleId="Char7">
    <w:name w:val="نص تعليق Char"/>
    <w:basedOn w:val="a2"/>
    <w:link w:val="afa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b">
    <w:name w:val="annotation subject"/>
    <w:basedOn w:val="afa"/>
    <w:next w:val="afa"/>
    <w:link w:val="Char8"/>
    <w:uiPriority w:val="99"/>
    <w:semiHidden/>
    <w:unhideWhenUsed/>
    <w:rsid w:val="00572222"/>
    <w:rPr>
      <w:b/>
      <w:bCs/>
    </w:rPr>
  </w:style>
  <w:style w:type="character" w:customStyle="1" w:styleId="Char8">
    <w:name w:val="موضوع تعليق Char"/>
    <w:basedOn w:val="Char7"/>
    <w:link w:val="afb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afc">
    <w:name w:val="Dark List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afd">
    <w:name w:val="Document Map"/>
    <w:basedOn w:val="a1"/>
    <w:link w:val="Char9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Char9">
    <w:name w:val="خريطة المستند Char"/>
    <w:basedOn w:val="a2"/>
    <w:link w:val="afd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afe">
    <w:name w:val="E-mail Signature"/>
    <w:basedOn w:val="a1"/>
    <w:link w:val="Chara"/>
    <w:uiPriority w:val="99"/>
    <w:semiHidden/>
    <w:unhideWhenUsed/>
    <w:rsid w:val="00572222"/>
    <w:pPr>
      <w:spacing w:after="0" w:line="240" w:lineRule="auto"/>
    </w:pPr>
  </w:style>
  <w:style w:type="character" w:customStyle="1" w:styleId="Chara">
    <w:name w:val="توقيع البريد الإلكتروني Char"/>
    <w:basedOn w:val="a2"/>
    <w:link w:val="af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">
    <w:name w:val="Emphasis"/>
    <w:basedOn w:val="a2"/>
    <w:uiPriority w:val="20"/>
    <w:semiHidden/>
    <w:qFormat/>
    <w:rsid w:val="00572222"/>
    <w:rPr>
      <w:i/>
      <w:iCs/>
      <w:sz w:val="22"/>
    </w:rPr>
  </w:style>
  <w:style w:type="character" w:styleId="aff0">
    <w:name w:val="end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1">
    <w:name w:val="endnote text"/>
    <w:basedOn w:val="a1"/>
    <w:link w:val="Charb"/>
    <w:uiPriority w:val="99"/>
    <w:semiHidden/>
    <w:unhideWhenUsed/>
    <w:rsid w:val="00572222"/>
    <w:pPr>
      <w:spacing w:after="0" w:line="240" w:lineRule="auto"/>
    </w:pPr>
  </w:style>
  <w:style w:type="character" w:customStyle="1" w:styleId="Charb">
    <w:name w:val="نص تعليق ختامي Char"/>
    <w:basedOn w:val="a2"/>
    <w:link w:val="aff1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ff2">
    <w:name w:val="envelope address"/>
    <w:basedOn w:val="a1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aff4">
    <w:name w:val="FollowedHyperlink"/>
    <w:basedOn w:val="a2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aff5">
    <w:name w:val="footnote reference"/>
    <w:basedOn w:val="a2"/>
    <w:uiPriority w:val="99"/>
    <w:semiHidden/>
    <w:unhideWhenUsed/>
    <w:rsid w:val="00572222"/>
    <w:rPr>
      <w:sz w:val="22"/>
      <w:vertAlign w:val="superscript"/>
    </w:rPr>
  </w:style>
  <w:style w:type="paragraph" w:styleId="aff6">
    <w:name w:val="footnote text"/>
    <w:basedOn w:val="a1"/>
    <w:link w:val="Charc"/>
    <w:uiPriority w:val="99"/>
    <w:semiHidden/>
    <w:unhideWhenUsed/>
    <w:rsid w:val="00572222"/>
    <w:pPr>
      <w:spacing w:after="0" w:line="240" w:lineRule="auto"/>
    </w:pPr>
  </w:style>
  <w:style w:type="character" w:customStyle="1" w:styleId="Charc">
    <w:name w:val="نص حاشية سفلية Char"/>
    <w:basedOn w:val="a2"/>
    <w:link w:val="aff6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customStyle="1" w:styleId="11">
    <w:name w:val="جدول شبك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1">
    <w:name w:val="جدول شبك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21">
    <w:name w:val="جدول شبك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31">
    <w:name w:val="جدول شبك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41">
    <w:name w:val="جدول شبك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51">
    <w:name w:val="جدول شبك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61">
    <w:name w:val="جدول شبك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0">
    <w:name w:val="جدول شبك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">
    <w:name w:val="جدول شبك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">
    <w:name w:val="جدول شبك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">
    <w:name w:val="جدول شبك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">
    <w:name w:val="جدول شبك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">
    <w:name w:val="جدول شبك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">
    <w:name w:val="جدول شبك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0">
    <w:name w:val="جدول شبك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3-11">
    <w:name w:val="جدول شبك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3-21">
    <w:name w:val="جدول شبك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3-31">
    <w:name w:val="جدول شبك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3-41">
    <w:name w:val="جدول شبك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3-51">
    <w:name w:val="جدول شبك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3-61">
    <w:name w:val="جدول شبك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customStyle="1" w:styleId="410">
    <w:name w:val="جدول شبك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">
    <w:name w:val="جدول شبك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">
    <w:name w:val="جدول شبك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">
    <w:name w:val="جدول شبك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">
    <w:name w:val="جدول شبك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">
    <w:name w:val="جدول شبك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">
    <w:name w:val="جدول شبك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0">
    <w:name w:val="جدول شبكة 5 داكن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5-11">
    <w:name w:val="جدول شبكة 5 داكن - تمييز 1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customStyle="1" w:styleId="5-21">
    <w:name w:val="جدول شبكة 5 داكن - تمييز 2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customStyle="1" w:styleId="5-31">
    <w:name w:val="جدول شبكة 5 داكن - تمييز 3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customStyle="1" w:styleId="5-41">
    <w:name w:val="جدول شبكة 5 داكن - تمييز 4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customStyle="1" w:styleId="5-51">
    <w:name w:val="جدول شبكة 5 داكن - تمييز 5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customStyle="1" w:styleId="5-61">
    <w:name w:val="جدول شبكة 5 داكن - تمييز 61"/>
    <w:basedOn w:val="a3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customStyle="1" w:styleId="61">
    <w:name w:val="جدول شبك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">
    <w:name w:val="جدول شبك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">
    <w:name w:val="جدول شبك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">
    <w:name w:val="جدول شبك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">
    <w:name w:val="جدول شبك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">
    <w:name w:val="جدول شبك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">
    <w:name w:val="جدول شبك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">
    <w:name w:val="جدول شبك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7-11">
    <w:name w:val="جدول شبك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customStyle="1" w:styleId="7-21">
    <w:name w:val="جدول شبك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customStyle="1" w:styleId="7-31">
    <w:name w:val="جدول شبك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customStyle="1" w:styleId="7-41">
    <w:name w:val="جدول شبك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customStyle="1" w:styleId="7-51">
    <w:name w:val="جدول شبك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customStyle="1" w:styleId="7-61">
    <w:name w:val="جدول شبك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3Char">
    <w:name w:val="عنوان 3 Char"/>
    <w:basedOn w:val="a2"/>
    <w:link w:val="31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4Char">
    <w:name w:val="عنوان 4 Char"/>
    <w:basedOn w:val="a2"/>
    <w:link w:val="41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5Char">
    <w:name w:val="عنوان 5 Char"/>
    <w:basedOn w:val="a2"/>
    <w:link w:val="51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6Char">
    <w:name w:val="عنوان 6 Char"/>
    <w:basedOn w:val="a2"/>
    <w:link w:val="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7Char">
    <w:name w:val="عنوان 7 Char"/>
    <w:basedOn w:val="a2"/>
    <w:link w:val="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8Char">
    <w:name w:val="عنوان 8 Char"/>
    <w:basedOn w:val="a2"/>
    <w:link w:val="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9Char">
    <w:name w:val="عنوان 9 Char"/>
    <w:basedOn w:val="a2"/>
    <w:link w:val="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">
    <w:name w:val="HTML Acronym"/>
    <w:basedOn w:val="a2"/>
    <w:uiPriority w:val="99"/>
    <w:semiHidden/>
    <w:unhideWhenUsed/>
    <w:rsid w:val="00572222"/>
    <w:rPr>
      <w:sz w:val="22"/>
    </w:rPr>
  </w:style>
  <w:style w:type="paragraph" w:styleId="HTML0">
    <w:name w:val="HTML Address"/>
    <w:basedOn w:val="a1"/>
    <w:link w:val="HTML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Char">
    <w:name w:val="عنوان HTML Char"/>
    <w:basedOn w:val="a2"/>
    <w:link w:val="HTML0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1">
    <w:name w:val="HTML Cite"/>
    <w:basedOn w:val="a2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a2"/>
    <w:uiPriority w:val="99"/>
    <w:semiHidden/>
    <w:unhideWhenUsed/>
    <w:rsid w:val="00572222"/>
    <w:rPr>
      <w:i/>
      <w:iCs/>
      <w:sz w:val="22"/>
    </w:rPr>
  </w:style>
  <w:style w:type="character" w:styleId="HTML2">
    <w:name w:val="HTML Keyboard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3">
    <w:name w:val="HTML Preformatted"/>
    <w:basedOn w:val="a1"/>
    <w:link w:val="HTMLChar0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Char0">
    <w:name w:val="بتنسيق HTML مسبق Char"/>
    <w:basedOn w:val="a2"/>
    <w:link w:val="HTML3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4">
    <w:name w:val="HTML Sample"/>
    <w:basedOn w:val="a2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5">
    <w:name w:val="HTML Typewriter"/>
    <w:basedOn w:val="a2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a2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a2"/>
    <w:uiPriority w:val="99"/>
    <w:semiHidden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a1"/>
    <w:next w:val="a1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aff7">
    <w:name w:val="index heading"/>
    <w:basedOn w:val="a1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aff8">
    <w:name w:val="Intense Emphasis"/>
    <w:basedOn w:val="a2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aff9">
    <w:name w:val="Intense Quote"/>
    <w:basedOn w:val="a1"/>
    <w:next w:val="a1"/>
    <w:link w:val="Chard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Chard">
    <w:name w:val="اقتباس مكثف Char"/>
    <w:basedOn w:val="a2"/>
    <w:link w:val="aff9"/>
    <w:uiPriority w:val="30"/>
    <w:semiHidden/>
    <w:rsid w:val="000F51EC"/>
    <w:rPr>
      <w:i/>
      <w:iCs/>
      <w:color w:val="95B511" w:themeColor="accent1" w:themeShade="BF"/>
    </w:rPr>
  </w:style>
  <w:style w:type="character" w:styleId="affa">
    <w:name w:val="Intense Reference"/>
    <w:basedOn w:val="a2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affb">
    <w:name w:val="Light Grid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affc">
    <w:name w:val="Light List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affd">
    <w:name w:val="Light Shading"/>
    <w:basedOn w:val="a3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affe">
    <w:name w:val="line number"/>
    <w:basedOn w:val="a2"/>
    <w:uiPriority w:val="99"/>
    <w:semiHidden/>
    <w:unhideWhenUsed/>
    <w:rsid w:val="00572222"/>
    <w:rPr>
      <w:sz w:val="22"/>
    </w:rPr>
  </w:style>
  <w:style w:type="paragraph" w:styleId="afff">
    <w:name w:val="List"/>
    <w:basedOn w:val="a1"/>
    <w:uiPriority w:val="99"/>
    <w:semiHidden/>
    <w:unhideWhenUsed/>
    <w:rsid w:val="00572222"/>
    <w:pPr>
      <w:ind w:left="360" w:hanging="360"/>
      <w:contextualSpacing/>
    </w:pPr>
  </w:style>
  <w:style w:type="paragraph" w:styleId="25">
    <w:name w:val="List 2"/>
    <w:basedOn w:val="a1"/>
    <w:uiPriority w:val="99"/>
    <w:semiHidden/>
    <w:unhideWhenUsed/>
    <w:rsid w:val="00572222"/>
    <w:pPr>
      <w:ind w:left="720" w:hanging="360"/>
      <w:contextualSpacing/>
    </w:pPr>
  </w:style>
  <w:style w:type="paragraph" w:styleId="34">
    <w:name w:val="List 3"/>
    <w:basedOn w:val="a1"/>
    <w:uiPriority w:val="99"/>
    <w:semiHidden/>
    <w:unhideWhenUsed/>
    <w:rsid w:val="00572222"/>
    <w:pPr>
      <w:ind w:left="1080" w:hanging="360"/>
      <w:contextualSpacing/>
    </w:pPr>
  </w:style>
  <w:style w:type="paragraph" w:styleId="42">
    <w:name w:val="List 4"/>
    <w:basedOn w:val="a1"/>
    <w:uiPriority w:val="99"/>
    <w:semiHidden/>
    <w:unhideWhenUsed/>
    <w:rsid w:val="00572222"/>
    <w:pPr>
      <w:ind w:left="1440" w:hanging="360"/>
      <w:contextualSpacing/>
    </w:pPr>
  </w:style>
  <w:style w:type="paragraph" w:styleId="52">
    <w:name w:val="List 5"/>
    <w:basedOn w:val="a1"/>
    <w:uiPriority w:val="99"/>
    <w:semiHidden/>
    <w:unhideWhenUsed/>
    <w:rsid w:val="00572222"/>
    <w:pPr>
      <w:ind w:left="1800" w:hanging="360"/>
      <w:contextualSpacing/>
    </w:pPr>
  </w:style>
  <w:style w:type="paragraph" w:styleId="a0">
    <w:name w:val="List Bullet"/>
    <w:basedOn w:val="a1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afff0">
    <w:name w:val="List Continue"/>
    <w:basedOn w:val="a1"/>
    <w:uiPriority w:val="99"/>
    <w:semiHidden/>
    <w:unhideWhenUsed/>
    <w:rsid w:val="00572222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semiHidden/>
    <w:unhideWhenUsed/>
    <w:rsid w:val="00572222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43">
    <w:name w:val="List Continue 4"/>
    <w:basedOn w:val="a1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53">
    <w:name w:val="List Continue 5"/>
    <w:basedOn w:val="a1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a">
    <w:name w:val="List Number"/>
    <w:basedOn w:val="a1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afff1">
    <w:name w:val="List Paragraph"/>
    <w:basedOn w:val="a1"/>
    <w:uiPriority w:val="34"/>
    <w:semiHidden/>
    <w:qFormat/>
    <w:rsid w:val="00572222"/>
    <w:pPr>
      <w:ind w:left="720"/>
      <w:contextualSpacing/>
    </w:pPr>
  </w:style>
  <w:style w:type="table" w:customStyle="1" w:styleId="110">
    <w:name w:val="جدول قائمة 1 فاتح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-110">
    <w:name w:val="جدول قائمة 1 فاتح - تمييز 1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1-210">
    <w:name w:val="جدول قائمة 1 فاتح - تمييز 2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1-310">
    <w:name w:val="جدول قائمة 1 فاتح - تمييز 3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1-410">
    <w:name w:val="جدول قائمة 1 فاتح - تمييز 4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1-510">
    <w:name w:val="جدول قائمة 1 فاتح - تمييز 5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1-610">
    <w:name w:val="جدول قائمة 1 فاتح - تمييز 61"/>
    <w:basedOn w:val="a3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211">
    <w:name w:val="جدول قائمة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-110">
    <w:name w:val="جدول قائمة 2 - تمييز 1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2-210">
    <w:name w:val="جدول قائمة 2 - تمييز 2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2-310">
    <w:name w:val="جدول قائمة 2 - تمييز 3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2-410">
    <w:name w:val="جدول قائمة 2 - تمييز 4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2-510">
    <w:name w:val="جدول قائمة 2 - تمييز 5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2-610">
    <w:name w:val="جدول قائمة 2 - تمييز 61"/>
    <w:basedOn w:val="a3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311">
    <w:name w:val="جدول قائمة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3-110">
    <w:name w:val="جدول قائمة 3 - تمييز 1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customStyle="1" w:styleId="3-210">
    <w:name w:val="جدول قائمة 3 - تمييز 2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customStyle="1" w:styleId="3-310">
    <w:name w:val="جدول قائمة 3 - تمييز 3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customStyle="1" w:styleId="3-410">
    <w:name w:val="جدول قائمة 3 - تمييز 4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customStyle="1" w:styleId="3-510">
    <w:name w:val="جدول قائمة 3 - تمييز 5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customStyle="1" w:styleId="3-610">
    <w:name w:val="جدول قائمة 3 - تمييز 61"/>
    <w:basedOn w:val="a3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customStyle="1" w:styleId="411">
    <w:name w:val="جدول قائمة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110">
    <w:name w:val="جدول قائمة 4 - تمييز 1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4-210">
    <w:name w:val="جدول قائمة 4 - تمييز 2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4-310">
    <w:name w:val="جدول قائمة 4 - تمييز 3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4-410">
    <w:name w:val="جدول قائمة 4 - تمييز 4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4-510">
    <w:name w:val="جدول قائمة 4 - تمييز 5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4-610">
    <w:name w:val="جدول قائمة 4 - تمييز 61"/>
    <w:basedOn w:val="a3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511">
    <w:name w:val="جدول قائمة 5 داكن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110">
    <w:name w:val="جدول قائمة 5 داكن - تمييز 1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210">
    <w:name w:val="جدول قائمة 5 داكن - تمييز 2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310">
    <w:name w:val="جدول قائمة 5 داكن - تمييز 3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410">
    <w:name w:val="جدول قائمة 5 داكن - تمييز 4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510">
    <w:name w:val="جدول قائمة 5 داكن - تمييز 5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5-610">
    <w:name w:val="جدول قائمة 5 داكن - تمييز 61"/>
    <w:basedOn w:val="a3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610">
    <w:name w:val="جدول قائمة 6 ملون1"/>
    <w:basedOn w:val="a3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6-110">
    <w:name w:val="جدول قائمة 6 ملون - تمييز 11"/>
    <w:basedOn w:val="a3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customStyle="1" w:styleId="6-210">
    <w:name w:val="جدول قائمة 6 ملون - تمييز 21"/>
    <w:basedOn w:val="a3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customStyle="1" w:styleId="6-310">
    <w:name w:val="جدول قائمة 6 ملون - تمييز 31"/>
    <w:basedOn w:val="a3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customStyle="1" w:styleId="6-410">
    <w:name w:val="جدول قائمة 6 ملون - تمييز 41"/>
    <w:basedOn w:val="a3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customStyle="1" w:styleId="6-510">
    <w:name w:val="جدول قائمة 6 ملون - تمييز 51"/>
    <w:basedOn w:val="a3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customStyle="1" w:styleId="6-610">
    <w:name w:val="جدول قائمة 6 ملون - تمييز 61"/>
    <w:basedOn w:val="a3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customStyle="1" w:styleId="710">
    <w:name w:val="جدول قائمة 7 ملون1"/>
    <w:basedOn w:val="a3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110">
    <w:name w:val="جدول قائمة 7 ملون - تمييز 11"/>
    <w:basedOn w:val="a3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210">
    <w:name w:val="جدول قائمة 7 ملون - تمييز 21"/>
    <w:basedOn w:val="a3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310">
    <w:name w:val="جدول قائمة 7 ملون - تمييز 31"/>
    <w:basedOn w:val="a3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410">
    <w:name w:val="جدول قائمة 7 ملون - تمييز 41"/>
    <w:basedOn w:val="a3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510">
    <w:name w:val="جدول قائمة 7 ملون - تمييز 51"/>
    <w:basedOn w:val="a3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7-610">
    <w:name w:val="جدول قائمة 7 ملون - تمييز 61"/>
    <w:basedOn w:val="a3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2">
    <w:name w:val="macro"/>
    <w:link w:val="Chare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Chare">
    <w:name w:val="نص ماكرو Char"/>
    <w:basedOn w:val="a2"/>
    <w:link w:val="afff2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10">
    <w:name w:val="Medium Grid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27">
    <w:name w:val="Medium Grid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12">
    <w:name w:val="Medium Lis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28">
    <w:name w:val="Medium Lis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2">
    <w:name w:val="Medium Shading 1 Accent 1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2">
    <w:name w:val="Medium Shading 1 Accent 2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2">
    <w:name w:val="Medium Shading 1 Accent 3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2">
    <w:name w:val="Medium Shading 1 Accent 4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2">
    <w:name w:val="Medium Shading 1 Accent 5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2">
    <w:name w:val="Medium Shading 1 Accent 6"/>
    <w:basedOn w:val="a3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2">
    <w:name w:val="Medium Shading 2 Accent 1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2">
    <w:name w:val="Medium Shading 2 Accent 2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2">
    <w:name w:val="Medium Shading 2 Accent 3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2">
    <w:name w:val="Medium Shading 2 Accent 5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2">
    <w:name w:val="Medium Shading 2 Accent 6"/>
    <w:basedOn w:val="a3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3">
    <w:name w:val="Message Header"/>
    <w:basedOn w:val="a1"/>
    <w:link w:val="Charf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f">
    <w:name w:val="رأس رسالة Char"/>
    <w:basedOn w:val="a2"/>
    <w:link w:val="afff3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afff4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afff5">
    <w:name w:val="Normal (Web)"/>
    <w:basedOn w:val="a1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afff6">
    <w:name w:val="Normal Indent"/>
    <w:basedOn w:val="a1"/>
    <w:uiPriority w:val="99"/>
    <w:semiHidden/>
    <w:unhideWhenUsed/>
    <w:rsid w:val="00572222"/>
    <w:pPr>
      <w:ind w:left="720"/>
    </w:pPr>
  </w:style>
  <w:style w:type="paragraph" w:styleId="afff7">
    <w:name w:val="Note Heading"/>
    <w:basedOn w:val="a1"/>
    <w:next w:val="a1"/>
    <w:link w:val="Charf0"/>
    <w:uiPriority w:val="99"/>
    <w:semiHidden/>
    <w:unhideWhenUsed/>
    <w:rsid w:val="00572222"/>
    <w:pPr>
      <w:spacing w:after="0" w:line="240" w:lineRule="auto"/>
    </w:pPr>
  </w:style>
  <w:style w:type="character" w:customStyle="1" w:styleId="Charf0">
    <w:name w:val="عنوان ملاحظة Char"/>
    <w:basedOn w:val="a2"/>
    <w:link w:val="afff7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afff8">
    <w:name w:val="page number"/>
    <w:basedOn w:val="a2"/>
    <w:uiPriority w:val="99"/>
    <w:semiHidden/>
    <w:unhideWhenUsed/>
    <w:rsid w:val="00572222"/>
    <w:rPr>
      <w:sz w:val="22"/>
    </w:rPr>
  </w:style>
  <w:style w:type="table" w:customStyle="1" w:styleId="111">
    <w:name w:val="جدول عادي 11"/>
    <w:basedOn w:val="a3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2">
    <w:name w:val="جدول عادي 21"/>
    <w:basedOn w:val="a3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جدول عادي 31"/>
    <w:basedOn w:val="a3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2">
    <w:name w:val="جدول عادي 41"/>
    <w:basedOn w:val="a3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2">
    <w:name w:val="جدول عادي 51"/>
    <w:basedOn w:val="a3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9">
    <w:name w:val="Plain Text"/>
    <w:basedOn w:val="a1"/>
    <w:link w:val="Charf1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Charf1">
    <w:name w:val="نص عادي Char"/>
    <w:basedOn w:val="a2"/>
    <w:link w:val="afff9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afffa">
    <w:name w:val="Quote"/>
    <w:basedOn w:val="a1"/>
    <w:next w:val="a1"/>
    <w:link w:val="Charf2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اقتباس Char"/>
    <w:basedOn w:val="a2"/>
    <w:link w:val="afffa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aa">
    <w:name w:val="Salutation"/>
    <w:basedOn w:val="a1"/>
    <w:next w:val="a1"/>
    <w:link w:val="Charf3"/>
    <w:uiPriority w:val="5"/>
    <w:qFormat/>
    <w:rsid w:val="002F22D1"/>
  </w:style>
  <w:style w:type="character" w:customStyle="1" w:styleId="Charf3">
    <w:name w:val="تحية Char"/>
    <w:basedOn w:val="a2"/>
    <w:link w:val="aa"/>
    <w:uiPriority w:val="5"/>
    <w:rsid w:val="002F22D1"/>
    <w:rPr>
      <w:rFonts w:cs="Tahoma"/>
      <w:color w:val="auto"/>
    </w:rPr>
  </w:style>
  <w:style w:type="paragraph" w:styleId="ac">
    <w:name w:val="Signature"/>
    <w:basedOn w:val="a1"/>
    <w:next w:val="a1"/>
    <w:link w:val="Charf4"/>
    <w:uiPriority w:val="7"/>
    <w:qFormat/>
    <w:rsid w:val="002F22D1"/>
    <w:pPr>
      <w:contextualSpacing/>
    </w:pPr>
  </w:style>
  <w:style w:type="character" w:customStyle="1" w:styleId="Charf4">
    <w:name w:val="توقيع Char"/>
    <w:basedOn w:val="a2"/>
    <w:link w:val="ac"/>
    <w:uiPriority w:val="7"/>
    <w:rsid w:val="002F22D1"/>
    <w:rPr>
      <w:rFonts w:cs="Tahoma"/>
      <w:color w:val="auto"/>
    </w:rPr>
  </w:style>
  <w:style w:type="character" w:styleId="afffb">
    <w:name w:val="Strong"/>
    <w:basedOn w:val="a2"/>
    <w:uiPriority w:val="19"/>
    <w:semiHidden/>
    <w:qFormat/>
    <w:rsid w:val="00572222"/>
    <w:rPr>
      <w:b/>
      <w:bCs/>
      <w:sz w:val="22"/>
    </w:rPr>
  </w:style>
  <w:style w:type="paragraph" w:styleId="afffc">
    <w:name w:val="Subtitle"/>
    <w:basedOn w:val="a1"/>
    <w:next w:val="a1"/>
    <w:link w:val="Charf5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عنوان فرعي Char"/>
    <w:basedOn w:val="a2"/>
    <w:link w:val="afffc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afffd">
    <w:name w:val="Subtle Emphasis"/>
    <w:basedOn w:val="a2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afffe">
    <w:name w:val="Subtle Reference"/>
    <w:basedOn w:val="a2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14">
    <w:name w:val="Table 3D effects 1"/>
    <w:basedOn w:val="a3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3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3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orful 2"/>
    <w:basedOn w:val="a3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3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3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3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">
    <w:name w:val="Table Contemporary"/>
    <w:basedOn w:val="a3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0">
    <w:name w:val="Table Elegant"/>
    <w:basedOn w:val="a3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3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3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3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">
    <w:name w:val="شبكة جدول فاتح1"/>
    <w:basedOn w:val="a3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a">
    <w:name w:val="Table List 1"/>
    <w:basedOn w:val="a3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List 2"/>
    <w:basedOn w:val="a3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List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List 4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6">
    <w:name w:val="Table List 5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3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3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3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1">
    <w:name w:val="table of authorities"/>
    <w:basedOn w:val="a1"/>
    <w:next w:val="a1"/>
    <w:uiPriority w:val="99"/>
    <w:semiHidden/>
    <w:unhideWhenUsed/>
    <w:rsid w:val="00572222"/>
    <w:pPr>
      <w:spacing w:after="0"/>
      <w:ind w:left="220" w:hanging="220"/>
    </w:pPr>
  </w:style>
  <w:style w:type="paragraph" w:styleId="affff2">
    <w:name w:val="table of figures"/>
    <w:basedOn w:val="a1"/>
    <w:next w:val="a1"/>
    <w:uiPriority w:val="99"/>
    <w:semiHidden/>
    <w:unhideWhenUsed/>
    <w:rsid w:val="00572222"/>
    <w:pPr>
      <w:spacing w:after="0"/>
    </w:pPr>
  </w:style>
  <w:style w:type="table" w:styleId="affff3">
    <w:name w:val="Table Professional"/>
    <w:basedOn w:val="a3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3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3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3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d">
    <w:name w:val="Table Web 1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Web 2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Web 3"/>
    <w:basedOn w:val="a3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5">
    <w:name w:val="Title"/>
    <w:basedOn w:val="a1"/>
    <w:next w:val="a1"/>
    <w:link w:val="Charf6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f6">
    <w:name w:val="العنوان Char"/>
    <w:basedOn w:val="a2"/>
    <w:link w:val="affff5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affff6">
    <w:name w:val="toa heading"/>
    <w:basedOn w:val="a1"/>
    <w:next w:val="a1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572222"/>
    <w:pPr>
      <w:spacing w:after="100"/>
    </w:pPr>
  </w:style>
  <w:style w:type="paragraph" w:styleId="2f3">
    <w:name w:val="toc 2"/>
    <w:basedOn w:val="a1"/>
    <w:next w:val="a1"/>
    <w:autoRedefine/>
    <w:uiPriority w:val="39"/>
    <w:semiHidden/>
    <w:unhideWhenUsed/>
    <w:rsid w:val="00572222"/>
    <w:pPr>
      <w:spacing w:after="100"/>
      <w:ind w:left="220"/>
    </w:pPr>
  </w:style>
  <w:style w:type="paragraph" w:styleId="3f">
    <w:name w:val="toc 3"/>
    <w:basedOn w:val="a1"/>
    <w:next w:val="a1"/>
    <w:autoRedefine/>
    <w:uiPriority w:val="39"/>
    <w:semiHidden/>
    <w:unhideWhenUsed/>
    <w:rsid w:val="00572222"/>
    <w:pPr>
      <w:spacing w:after="100"/>
      <w:ind w:left="440"/>
    </w:pPr>
  </w:style>
  <w:style w:type="paragraph" w:styleId="48">
    <w:name w:val="toc 4"/>
    <w:basedOn w:val="a1"/>
    <w:next w:val="a1"/>
    <w:autoRedefine/>
    <w:uiPriority w:val="39"/>
    <w:semiHidden/>
    <w:unhideWhenUsed/>
    <w:rsid w:val="00572222"/>
    <w:pPr>
      <w:spacing w:after="100"/>
      <w:ind w:left="660"/>
    </w:pPr>
  </w:style>
  <w:style w:type="paragraph" w:styleId="57">
    <w:name w:val="toc 5"/>
    <w:basedOn w:val="a1"/>
    <w:next w:val="a1"/>
    <w:autoRedefine/>
    <w:uiPriority w:val="39"/>
    <w:semiHidden/>
    <w:unhideWhenUsed/>
    <w:rsid w:val="00572222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572222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572222"/>
    <w:pPr>
      <w:spacing w:after="100"/>
      <w:ind w:left="1320"/>
    </w:pPr>
  </w:style>
  <w:style w:type="paragraph" w:styleId="82">
    <w:name w:val="toc 8"/>
    <w:basedOn w:val="a1"/>
    <w:next w:val="a1"/>
    <w:autoRedefine/>
    <w:uiPriority w:val="39"/>
    <w:semiHidden/>
    <w:unhideWhenUsed/>
    <w:rsid w:val="00572222"/>
    <w:pPr>
      <w:spacing w:after="100"/>
      <w:ind w:left="1540"/>
    </w:pPr>
  </w:style>
  <w:style w:type="paragraph" w:styleId="90">
    <w:name w:val="toc 9"/>
    <w:basedOn w:val="a1"/>
    <w:next w:val="a1"/>
    <w:autoRedefine/>
    <w:uiPriority w:val="39"/>
    <w:semiHidden/>
    <w:unhideWhenUsed/>
    <w:rsid w:val="00572222"/>
    <w:pPr>
      <w:spacing w:after="100"/>
      <w:ind w:left="1760"/>
    </w:pPr>
  </w:style>
  <w:style w:type="paragraph" w:styleId="affff7">
    <w:name w:val="TOC Heading"/>
    <w:basedOn w:val="1"/>
    <w:next w:val="a1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95B51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st47\AppData\Roaming\Microsoft\Templates\&#1608;&#1585;&#1602;&#1577;%20&#1584;&#1575;&#1578;%20&#1585;&#1571;&#1587;&#1610;&#1577;%20&#1576;&#1603;&#1576;&#1587;&#1608;&#1604;&#1575;&#1578;%20&#1593;&#1589;&#1585;&#1610;&#1577;.dotx" TargetMode="External"/></Relationship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916F2-5E6E-4C71-8D85-12CAD699E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057246-DBFF-4218-9E8A-B753C150B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5A2EC-C255-4EF3-BCD3-E7B35A5AC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ورقة ذات رأسية بكبسولات عصرية</Template>
  <TotalTime>0</TotalTime>
  <Pages>6</Pages>
  <Words>807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2021-03-29T19:25:00Z</dcterms:created>
  <dcterms:modified xsi:type="dcterms:W3CDTF">2021-09-08T19:03:00Z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